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2B7E5F3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(IUE.271.</w:t>
      </w:r>
      <w:r w:rsidR="00C17DD9">
        <w:rPr>
          <w:rFonts w:ascii="Times New Roman" w:hAnsi="Times New Roman" w:cs="Times New Roman"/>
        </w:rPr>
        <w:t>11</w:t>
      </w:r>
      <w:r w:rsidR="008C2DDC">
        <w:rPr>
          <w:rFonts w:ascii="Times New Roman" w:hAnsi="Times New Roman" w:cs="Times New Roman"/>
        </w:rPr>
        <w:t>.202</w:t>
      </w:r>
      <w:r w:rsidR="000C0A92">
        <w:rPr>
          <w:rFonts w:ascii="Times New Roman" w:hAnsi="Times New Roman" w:cs="Times New Roman"/>
        </w:rPr>
        <w:t>5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18036403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AF01AF" w:rsidRPr="00AF01AF">
        <w:rPr>
          <w:rFonts w:ascii="Times New Roman" w:eastAsia="Calibri" w:hAnsi="Times New Roman" w:cs="Times New Roman"/>
          <w:b/>
          <w:bCs/>
          <w:color w:val="00000A"/>
        </w:rPr>
        <w:t>Przebudowa drogi powiatowej nr 1293R CHOTOWA – BOROWA – budowa chodnika w km 1+926 -2+275 w m. Głowaczowa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A1E4A87" w:rsidR="004706E5" w:rsidRPr="00E7478E" w:rsidRDefault="00531380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eastAsia="Times New Roman" w:cs="Calibri"/>
          <w:lang w:eastAsia="pl-PL"/>
        </w:rPr>
        <w:t>Budowa chodnika wraz z przejściem dla pieszych na ul. Wojska Polskiego w Czarnej</w:t>
      </w:r>
      <w:r w:rsidR="003635FE" w:rsidRPr="00E7478E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bookmarkEnd w:id="1"/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786127" w:rsidRPr="005C01FB" w14:paraId="1B35E527" w14:textId="77777777" w:rsidTr="00BE5F6C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66501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1B3F4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1B572DC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83305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15E22A50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207DF53D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786127" w:rsidRPr="005C01FB" w14:paraId="4F51F9F6" w14:textId="77777777" w:rsidTr="00BE5F6C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A4C14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980F9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9B20A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403F6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75CCDD48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063220F2" w14:textId="77777777" w:rsidTr="00BE5F6C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EF2504" w14:textId="63FD41DD" w:rsidR="00786127" w:rsidRPr="008270B1" w:rsidRDefault="00AF01AF" w:rsidP="0078612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AF01AF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Przebudowa drogi powiatowej nr 1293R CHOTOWA – BOROWA – budowa chodnika w km 1+926 -2+275 w m. Głowaczowa.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BCB57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64ADFD" w14:textId="77777777" w:rsidR="00786127" w:rsidRPr="008270B1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736D3E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3132D56A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16BF6013" w14:textId="77777777" w:rsidTr="00BE5F6C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26AACC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73278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`</w:t>
            </w:r>
          </w:p>
        </w:tc>
      </w:tr>
    </w:tbl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7945D481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531380">
        <w:rPr>
          <w:rFonts w:ascii="Times New Roman" w:hAnsi="Times New Roman" w:cs="Times New Roman"/>
          <w:b/>
        </w:rPr>
        <w:t>1</w:t>
      </w:r>
      <w:r w:rsidR="000C0A92">
        <w:rPr>
          <w:rFonts w:ascii="Times New Roman" w:hAnsi="Times New Roman" w:cs="Times New Roman"/>
          <w:b/>
        </w:rPr>
        <w:t>20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3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3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6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7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7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9A98F" w14:textId="77777777" w:rsidR="00F2180C" w:rsidRDefault="00F2180C" w:rsidP="00597E0F">
      <w:pPr>
        <w:spacing w:after="0" w:line="240" w:lineRule="auto"/>
      </w:pPr>
      <w:r>
        <w:separator/>
      </w:r>
    </w:p>
  </w:endnote>
  <w:endnote w:type="continuationSeparator" w:id="0">
    <w:p w14:paraId="6FF1FCCF" w14:textId="77777777" w:rsidR="00F2180C" w:rsidRDefault="00F2180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DCCE7" w14:textId="77777777" w:rsidR="00F2180C" w:rsidRDefault="00F2180C" w:rsidP="00597E0F">
      <w:pPr>
        <w:spacing w:after="0" w:line="240" w:lineRule="auto"/>
      </w:pPr>
      <w:r>
        <w:separator/>
      </w:r>
    </w:p>
  </w:footnote>
  <w:footnote w:type="continuationSeparator" w:id="0">
    <w:p w14:paraId="0B3479D3" w14:textId="77777777" w:rsidR="00F2180C" w:rsidRDefault="00F2180C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62064">
    <w:abstractNumId w:val="71"/>
  </w:num>
  <w:num w:numId="2" w16cid:durableId="957102335">
    <w:abstractNumId w:val="39"/>
  </w:num>
  <w:num w:numId="3" w16cid:durableId="1525830135">
    <w:abstractNumId w:val="64"/>
  </w:num>
  <w:num w:numId="4" w16cid:durableId="776945815">
    <w:abstractNumId w:val="49"/>
  </w:num>
  <w:num w:numId="5" w16cid:durableId="1965109811">
    <w:abstractNumId w:val="46"/>
  </w:num>
  <w:num w:numId="6" w16cid:durableId="1104114762">
    <w:abstractNumId w:val="79"/>
  </w:num>
  <w:num w:numId="7" w16cid:durableId="1196507916">
    <w:abstractNumId w:val="19"/>
  </w:num>
  <w:num w:numId="8" w16cid:durableId="179006120">
    <w:abstractNumId w:val="52"/>
  </w:num>
  <w:num w:numId="9" w16cid:durableId="1305157234">
    <w:abstractNumId w:val="0"/>
  </w:num>
  <w:num w:numId="10" w16cid:durableId="1892688133">
    <w:abstractNumId w:val="1"/>
  </w:num>
  <w:num w:numId="11" w16cid:durableId="1372263655">
    <w:abstractNumId w:val="2"/>
  </w:num>
  <w:num w:numId="12" w16cid:durableId="348458012">
    <w:abstractNumId w:val="3"/>
  </w:num>
  <w:num w:numId="13" w16cid:durableId="1715302562">
    <w:abstractNumId w:val="4"/>
  </w:num>
  <w:num w:numId="14" w16cid:durableId="2058165671">
    <w:abstractNumId w:val="7"/>
  </w:num>
  <w:num w:numId="15" w16cid:durableId="905870667">
    <w:abstractNumId w:val="9"/>
  </w:num>
  <w:num w:numId="16" w16cid:durableId="74135310">
    <w:abstractNumId w:val="10"/>
  </w:num>
  <w:num w:numId="17" w16cid:durableId="583681811">
    <w:abstractNumId w:val="11"/>
  </w:num>
  <w:num w:numId="18" w16cid:durableId="139809304">
    <w:abstractNumId w:val="12"/>
  </w:num>
  <w:num w:numId="19" w16cid:durableId="358899031">
    <w:abstractNumId w:val="16"/>
  </w:num>
  <w:num w:numId="20" w16cid:durableId="278679853">
    <w:abstractNumId w:val="17"/>
  </w:num>
  <w:num w:numId="21" w16cid:durableId="2055813750">
    <w:abstractNumId w:val="18"/>
  </w:num>
  <w:num w:numId="22" w16cid:durableId="261230227">
    <w:abstractNumId w:val="20"/>
  </w:num>
  <w:num w:numId="23" w16cid:durableId="321741344">
    <w:abstractNumId w:val="21"/>
  </w:num>
  <w:num w:numId="24" w16cid:durableId="1902596756">
    <w:abstractNumId w:val="22"/>
  </w:num>
  <w:num w:numId="25" w16cid:durableId="206645597">
    <w:abstractNumId w:val="23"/>
  </w:num>
  <w:num w:numId="26" w16cid:durableId="912160305">
    <w:abstractNumId w:val="24"/>
  </w:num>
  <w:num w:numId="27" w16cid:durableId="471872241">
    <w:abstractNumId w:val="25"/>
  </w:num>
  <w:num w:numId="28" w16cid:durableId="1224562283">
    <w:abstractNumId w:val="51"/>
  </w:num>
  <w:num w:numId="29" w16cid:durableId="240873493">
    <w:abstractNumId w:val="75"/>
  </w:num>
  <w:num w:numId="30" w16cid:durableId="1758944969">
    <w:abstractNumId w:val="58"/>
  </w:num>
  <w:num w:numId="31" w16cid:durableId="467667122">
    <w:abstractNumId w:val="61"/>
  </w:num>
  <w:num w:numId="32" w16cid:durableId="1830749136">
    <w:abstractNumId w:val="35"/>
  </w:num>
  <w:num w:numId="33" w16cid:durableId="878082637">
    <w:abstractNumId w:val="47"/>
  </w:num>
  <w:num w:numId="34" w16cid:durableId="1929074747">
    <w:abstractNumId w:val="72"/>
  </w:num>
  <w:num w:numId="35" w16cid:durableId="100153209">
    <w:abstractNumId w:val="45"/>
  </w:num>
  <w:num w:numId="36" w16cid:durableId="1558085165">
    <w:abstractNumId w:val="83"/>
  </w:num>
  <w:num w:numId="37" w16cid:durableId="1398473755">
    <w:abstractNumId w:val="56"/>
  </w:num>
  <w:num w:numId="38" w16cid:durableId="1812165699">
    <w:abstractNumId w:val="40"/>
  </w:num>
  <w:num w:numId="39" w16cid:durableId="1582787789">
    <w:abstractNumId w:val="78"/>
  </w:num>
  <w:num w:numId="40" w16cid:durableId="409080411">
    <w:abstractNumId w:val="69"/>
  </w:num>
  <w:num w:numId="41" w16cid:durableId="1074008099">
    <w:abstractNumId w:val="36"/>
  </w:num>
  <w:num w:numId="42" w16cid:durableId="1014921266">
    <w:abstractNumId w:val="85"/>
  </w:num>
  <w:num w:numId="43" w16cid:durableId="122768692">
    <w:abstractNumId w:val="80"/>
  </w:num>
  <w:num w:numId="44" w16cid:durableId="1967347105">
    <w:abstractNumId w:val="44"/>
  </w:num>
  <w:num w:numId="45" w16cid:durableId="660500124">
    <w:abstractNumId w:val="37"/>
  </w:num>
  <w:num w:numId="46" w16cid:durableId="2069524767">
    <w:abstractNumId w:val="74"/>
  </w:num>
  <w:num w:numId="47" w16cid:durableId="1665477580">
    <w:abstractNumId w:val="67"/>
  </w:num>
  <w:num w:numId="48" w16cid:durableId="1609580406">
    <w:abstractNumId w:val="55"/>
  </w:num>
  <w:num w:numId="49" w16cid:durableId="1276868937">
    <w:abstractNumId w:val="82"/>
  </w:num>
  <w:num w:numId="50" w16cid:durableId="1760980708">
    <w:abstractNumId w:val="57"/>
  </w:num>
  <w:num w:numId="51" w16cid:durableId="1159729315">
    <w:abstractNumId w:val="38"/>
  </w:num>
  <w:num w:numId="52" w16cid:durableId="922180508">
    <w:abstractNumId w:val="50"/>
  </w:num>
  <w:num w:numId="53" w16cid:durableId="2143502156">
    <w:abstractNumId w:val="87"/>
  </w:num>
  <w:num w:numId="54" w16cid:durableId="48572507">
    <w:abstractNumId w:val="68"/>
  </w:num>
  <w:num w:numId="55" w16cid:durableId="2029327434">
    <w:abstractNumId w:val="63"/>
  </w:num>
  <w:num w:numId="56" w16cid:durableId="1833792636">
    <w:abstractNumId w:val="66"/>
  </w:num>
  <w:num w:numId="57" w16cid:durableId="1312977866">
    <w:abstractNumId w:val="77"/>
  </w:num>
  <w:num w:numId="58" w16cid:durableId="1771898938">
    <w:abstractNumId w:val="41"/>
  </w:num>
  <w:num w:numId="59" w16cid:durableId="1920942316">
    <w:abstractNumId w:val="76"/>
  </w:num>
  <w:num w:numId="60" w16cid:durableId="307126201">
    <w:abstractNumId w:val="86"/>
  </w:num>
  <w:num w:numId="61" w16cid:durableId="695619955">
    <w:abstractNumId w:val="84"/>
  </w:num>
  <w:num w:numId="62" w16cid:durableId="1905675600">
    <w:abstractNumId w:val="59"/>
  </w:num>
  <w:num w:numId="63" w16cid:durableId="1268655270">
    <w:abstractNumId w:val="65"/>
  </w:num>
  <w:num w:numId="64" w16cid:durableId="214197629">
    <w:abstractNumId w:val="43"/>
  </w:num>
  <w:num w:numId="65" w16cid:durableId="826701741">
    <w:abstractNumId w:val="42"/>
  </w:num>
  <w:num w:numId="66" w16cid:durableId="579484952">
    <w:abstractNumId w:val="53"/>
  </w:num>
  <w:num w:numId="67" w16cid:durableId="739408010">
    <w:abstractNumId w:val="54"/>
  </w:num>
  <w:num w:numId="68" w16cid:durableId="95179741">
    <w:abstractNumId w:val="73"/>
  </w:num>
  <w:num w:numId="69" w16cid:durableId="282927307">
    <w:abstractNumId w:val="62"/>
  </w:num>
  <w:num w:numId="70" w16cid:durableId="90953840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A93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9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27FCF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4C64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82D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380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B76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389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3928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6F6B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1AF"/>
    <w:rsid w:val="00AF0915"/>
    <w:rsid w:val="00AF10E5"/>
    <w:rsid w:val="00AF1FFD"/>
    <w:rsid w:val="00AF2DE3"/>
    <w:rsid w:val="00AF366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3ED3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17DD9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915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5E7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80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D13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EC1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3AD0-1312-488E-9B95-866F806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17</cp:revision>
  <cp:lastPrinted>2021-03-15T09:55:00Z</cp:lastPrinted>
  <dcterms:created xsi:type="dcterms:W3CDTF">2021-03-16T11:02:00Z</dcterms:created>
  <dcterms:modified xsi:type="dcterms:W3CDTF">2025-04-08T05:24:00Z</dcterms:modified>
</cp:coreProperties>
</file>