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E87A6" w14:textId="329C43CF" w:rsidR="00DA509A" w:rsidRPr="006B653A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</w:r>
      <w:r w:rsidRPr="006B653A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6B653A">
        <w:rPr>
          <w:rFonts w:ascii="Cambria" w:hAnsi="Cambria" w:cs="Arial"/>
          <w:sz w:val="20"/>
          <w:szCs w:val="20"/>
        </w:rPr>
        <w:t xml:space="preserve">                     </w:t>
      </w:r>
      <w:r w:rsidR="0056694D" w:rsidRPr="006B653A">
        <w:rPr>
          <w:rFonts w:ascii="Cambria" w:hAnsi="Cambria" w:cs="Arial"/>
          <w:sz w:val="20"/>
          <w:szCs w:val="20"/>
        </w:rPr>
        <w:t xml:space="preserve">Załącznik nr </w:t>
      </w:r>
      <w:r w:rsidR="00052A7C">
        <w:rPr>
          <w:rFonts w:ascii="Cambria" w:hAnsi="Cambria" w:cs="Arial"/>
          <w:sz w:val="20"/>
          <w:szCs w:val="20"/>
        </w:rPr>
        <w:t>1a</w:t>
      </w:r>
      <w:r w:rsidR="003E08F8" w:rsidRPr="006B653A">
        <w:rPr>
          <w:rFonts w:ascii="Cambria" w:hAnsi="Cambria" w:cs="Arial"/>
          <w:sz w:val="20"/>
          <w:szCs w:val="20"/>
        </w:rPr>
        <w:t xml:space="preserve"> do SWZ</w:t>
      </w:r>
    </w:p>
    <w:p w14:paraId="4D569304" w14:textId="77777777" w:rsidR="00DA509A" w:rsidRPr="006B653A" w:rsidRDefault="00DA509A" w:rsidP="00D26572">
      <w:pPr>
        <w:ind w:right="39"/>
        <w:rPr>
          <w:rFonts w:ascii="Cambria" w:hAnsi="Cambria" w:cs="Arial"/>
          <w:sz w:val="20"/>
          <w:szCs w:val="20"/>
        </w:rPr>
      </w:pPr>
    </w:p>
    <w:p w14:paraId="0D52E4A3" w14:textId="3B5AB095" w:rsidR="00D22BE4" w:rsidRPr="006B653A" w:rsidRDefault="00DA509A" w:rsidP="00D22BE4">
      <w:pPr>
        <w:jc w:val="center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6B653A">
        <w:rPr>
          <w:rFonts w:ascii="Cambria" w:hAnsi="Cambria" w:cs="Arial"/>
          <w:sz w:val="20"/>
          <w:szCs w:val="20"/>
        </w:rPr>
        <w:t>...................</w:t>
      </w:r>
      <w:r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32655D" w:rsidRPr="006B653A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 xml:space="preserve">   </w:t>
      </w:r>
      <w:r w:rsidR="00862799">
        <w:rPr>
          <w:rFonts w:ascii="Cambria" w:hAnsi="Cambria" w:cs="Arial"/>
          <w:sz w:val="20"/>
          <w:szCs w:val="20"/>
        </w:rPr>
        <w:tab/>
      </w:r>
      <w:r w:rsidR="00862799">
        <w:rPr>
          <w:rFonts w:ascii="Cambria" w:hAnsi="Cambria" w:cs="Arial"/>
          <w:sz w:val="20"/>
          <w:szCs w:val="20"/>
        </w:rPr>
        <w:tab/>
      </w:r>
      <w:r w:rsidR="00862799">
        <w:rPr>
          <w:rFonts w:ascii="Cambria" w:hAnsi="Cambria" w:cs="Arial"/>
          <w:sz w:val="20"/>
          <w:szCs w:val="20"/>
        </w:rPr>
        <w:tab/>
      </w:r>
      <w:r w:rsidR="00862799">
        <w:rPr>
          <w:rFonts w:ascii="Cambria" w:hAnsi="Cambria" w:cs="Arial"/>
          <w:sz w:val="20"/>
          <w:szCs w:val="20"/>
        </w:rPr>
        <w:tab/>
      </w:r>
      <w:r w:rsidR="00D22BE4" w:rsidRPr="006B653A">
        <w:rPr>
          <w:rFonts w:ascii="Cambria" w:hAnsi="Cambria" w:cs="Arial"/>
          <w:sz w:val="20"/>
          <w:szCs w:val="20"/>
        </w:rPr>
        <w:t>..............................., dnia ....................... 20</w:t>
      </w:r>
      <w:r w:rsidR="000A40F9" w:rsidRPr="006B653A">
        <w:rPr>
          <w:rFonts w:ascii="Cambria" w:hAnsi="Cambria" w:cs="Arial"/>
          <w:sz w:val="20"/>
          <w:szCs w:val="20"/>
        </w:rPr>
        <w:t>2</w:t>
      </w:r>
      <w:r w:rsidR="002428E3">
        <w:rPr>
          <w:rFonts w:ascii="Cambria" w:hAnsi="Cambria" w:cs="Arial"/>
          <w:sz w:val="20"/>
          <w:szCs w:val="20"/>
        </w:rPr>
        <w:t>4</w:t>
      </w:r>
      <w:r w:rsidR="00D22BE4" w:rsidRPr="006B653A">
        <w:rPr>
          <w:rFonts w:ascii="Cambria" w:hAnsi="Cambria" w:cs="Arial"/>
          <w:sz w:val="20"/>
          <w:szCs w:val="20"/>
        </w:rPr>
        <w:t xml:space="preserve"> r.</w:t>
      </w:r>
    </w:p>
    <w:p w14:paraId="4019EF12" w14:textId="77777777" w:rsidR="00DA509A" w:rsidRPr="006B653A" w:rsidRDefault="00DA509A" w:rsidP="00D22BE4">
      <w:pPr>
        <w:ind w:right="39"/>
        <w:rPr>
          <w:rFonts w:ascii="Cambria" w:eastAsia="Batang" w:hAnsi="Cambria" w:cs="Arial"/>
          <w:i/>
          <w:sz w:val="20"/>
          <w:szCs w:val="20"/>
        </w:rPr>
      </w:pPr>
      <w:r w:rsidRPr="006B653A">
        <w:rPr>
          <w:rFonts w:ascii="Cambria" w:hAnsi="Cambria" w:cs="Arial"/>
          <w:sz w:val="20"/>
          <w:szCs w:val="20"/>
        </w:rPr>
        <w:tab/>
      </w:r>
      <w:r w:rsidR="00910410" w:rsidRPr="006B653A">
        <w:rPr>
          <w:rFonts w:ascii="Cambria" w:eastAsia="Batang" w:hAnsi="Cambria" w:cs="Arial"/>
          <w:i/>
          <w:sz w:val="20"/>
          <w:szCs w:val="20"/>
        </w:rPr>
        <w:t>(N</w:t>
      </w:r>
      <w:r w:rsidR="00D22BE4" w:rsidRPr="006B653A">
        <w:rPr>
          <w:rFonts w:ascii="Cambria" w:eastAsia="Batang" w:hAnsi="Cambria" w:cs="Arial"/>
          <w:i/>
          <w:sz w:val="20"/>
          <w:szCs w:val="20"/>
        </w:rPr>
        <w:t>azwa i adres Wykonawcy)</w:t>
      </w:r>
    </w:p>
    <w:p w14:paraId="3DF565AC" w14:textId="77777777" w:rsidR="00DA509A" w:rsidRPr="006B653A" w:rsidRDefault="00DA509A" w:rsidP="00DA509A">
      <w:pPr>
        <w:ind w:right="39"/>
        <w:rPr>
          <w:rFonts w:ascii="Cambria" w:eastAsia="Batang" w:hAnsi="Cambria" w:cs="Arial"/>
          <w:i/>
          <w:sz w:val="20"/>
          <w:szCs w:val="20"/>
        </w:rPr>
      </w:pPr>
    </w:p>
    <w:p w14:paraId="0A4A530D" w14:textId="4C3FD3C1" w:rsidR="0032655D" w:rsidRPr="006B653A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Pr="006B653A">
        <w:rPr>
          <w:rFonts w:ascii="Cambria" w:hAnsi="Cambria"/>
          <w:b/>
          <w:color w:val="auto"/>
          <w:sz w:val="20"/>
          <w:szCs w:val="20"/>
        </w:rPr>
        <w:tab/>
      </w:r>
      <w:r w:rsidR="0032655D" w:rsidRPr="006B653A">
        <w:rPr>
          <w:rFonts w:ascii="Cambria" w:hAnsi="Cambria"/>
          <w:b/>
          <w:color w:val="auto"/>
          <w:sz w:val="20"/>
          <w:szCs w:val="20"/>
        </w:rPr>
        <w:t>WYKAZ OSÓB</w:t>
      </w:r>
      <w:r w:rsidR="00672AE5">
        <w:rPr>
          <w:rFonts w:ascii="Cambria" w:hAnsi="Cambria"/>
          <w:b/>
          <w:color w:val="auto"/>
          <w:sz w:val="20"/>
          <w:szCs w:val="20"/>
        </w:rPr>
        <w:t xml:space="preserve"> DO </w:t>
      </w:r>
      <w:r w:rsidR="004512CD">
        <w:rPr>
          <w:rFonts w:ascii="Cambria" w:hAnsi="Cambria"/>
          <w:b/>
          <w:color w:val="auto"/>
          <w:sz w:val="20"/>
          <w:szCs w:val="20"/>
        </w:rPr>
        <w:t xml:space="preserve">PUNKTCJI </w:t>
      </w:r>
    </w:p>
    <w:p w14:paraId="6060CBD9" w14:textId="77777777" w:rsidR="002A5798" w:rsidRPr="006B653A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6B653A">
        <w:rPr>
          <w:rFonts w:ascii="Cambria" w:hAnsi="Cambria" w:cs="Arial"/>
          <w:sz w:val="20"/>
          <w:szCs w:val="20"/>
        </w:rPr>
        <w:t>Składany do zadania</w:t>
      </w:r>
      <w:r w:rsidRPr="006B653A">
        <w:rPr>
          <w:rFonts w:ascii="Cambria" w:hAnsi="Cambria" w:cs="Arial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6B653A" w:rsidRDefault="007B2867" w:rsidP="00DD6A7C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iCs/>
          <w:sz w:val="20"/>
          <w:szCs w:val="20"/>
        </w:rPr>
      </w:pPr>
    </w:p>
    <w:p w14:paraId="506DDEE2" w14:textId="1DD8AC95" w:rsidR="00BD6239" w:rsidRPr="006B653A" w:rsidRDefault="00B24FC5" w:rsidP="00BD3057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925E6D">
        <w:rPr>
          <w:rFonts w:ascii="Cambria" w:hAnsi="Cambria" w:cs="Arial"/>
          <w:b/>
          <w:bCs/>
        </w:rPr>
        <w:t>„</w:t>
      </w:r>
      <w:r w:rsidRPr="00887414">
        <w:rPr>
          <w:rFonts w:ascii="Cambria" w:hAnsi="Cambria" w:cs="Arial"/>
          <w:b/>
          <w:bCs/>
        </w:rPr>
        <w:t>Poprawa efektywności energetycznej budynków użyteczności publicznej na terenie Miasta i Gminy Osiek</w:t>
      </w:r>
      <w:r w:rsidRPr="00925E6D">
        <w:rPr>
          <w:rFonts w:ascii="Cambria" w:hAnsi="Cambria" w:cs="Arial"/>
          <w:b/>
          <w:bCs/>
        </w:rPr>
        <w:t>”</w:t>
      </w:r>
    </w:p>
    <w:p w14:paraId="527F1590" w14:textId="77777777" w:rsidR="00CA23A0" w:rsidRPr="006B653A" w:rsidRDefault="00CA23A0" w:rsidP="00DD6A7C">
      <w:pPr>
        <w:shd w:val="clear" w:color="auto" w:fill="D9E2F3" w:themeFill="accent1" w:themeFillTint="33"/>
        <w:rPr>
          <w:rFonts w:ascii="Cambria" w:hAnsi="Cambria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6B653A" w14:paraId="57245AC3" w14:textId="77777777" w:rsidTr="00DD6A7C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6B653A" w:rsidRDefault="00532237" w:rsidP="00DD6A7C">
            <w:pPr>
              <w:shd w:val="clear" w:color="auto" w:fill="D9E2F3" w:themeFill="accent1" w:themeFillTint="33"/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F4A2E2D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201EC2D0" w14:textId="77777777" w:rsidR="00532237" w:rsidRPr="006B653A" w:rsidRDefault="00532237" w:rsidP="00DD6A7C">
            <w:pPr>
              <w:pStyle w:val="Default"/>
              <w:shd w:val="clear" w:color="auto" w:fill="D9E2F3" w:themeFill="accent1" w:themeFillTint="33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766843" w:rsidRPr="006B653A" w14:paraId="6A6751EB" w14:textId="77777777" w:rsidTr="006061DA">
        <w:trPr>
          <w:trHeight w:val="942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D501D" w14:textId="63994DDD" w:rsidR="00766843" w:rsidRPr="00330995" w:rsidRDefault="00862799" w:rsidP="006061DA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eastAsia="en-US"/>
              </w:rPr>
              <w:t xml:space="preserve">Część nr </w:t>
            </w:r>
            <w:r w:rsidR="00E06EB5">
              <w:rPr>
                <w:rFonts w:ascii="Cambria" w:hAnsi="Cambria"/>
                <w:b/>
                <w:bCs/>
                <w:sz w:val="20"/>
                <w:szCs w:val="20"/>
                <w:lang w:eastAsia="en-US"/>
              </w:rPr>
              <w:t>3</w:t>
            </w:r>
          </w:p>
        </w:tc>
      </w:tr>
      <w:tr w:rsidR="00766843" w:rsidRPr="006B653A" w14:paraId="1EDBA251" w14:textId="77777777" w:rsidTr="006061DA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8BEA3C0" w14:textId="77777777" w:rsidR="00766843" w:rsidRPr="006B653A" w:rsidRDefault="00766843" w:rsidP="006061DA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6B653A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49CCE7F" w14:textId="25C802B0" w:rsidR="00766843" w:rsidRPr="006B653A" w:rsidRDefault="00D84968" w:rsidP="006061DA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……….. ………..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75AD83E" w14:textId="6030B3C1" w:rsidR="00766843" w:rsidRPr="006B653A" w:rsidRDefault="00766843" w:rsidP="00D84968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Inspektor nadzoru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0DD2ED6" w14:textId="20A43F17" w:rsidR="0015230E" w:rsidRPr="00A7092A" w:rsidRDefault="0015230E" w:rsidP="003A027C">
            <w:pPr>
              <w:pStyle w:val="Bezodstpw"/>
              <w:spacing w:line="276" w:lineRule="auto"/>
              <w:ind w:left="147" w:right="144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U</w:t>
            </w:r>
            <w:r w:rsidRPr="00A7092A">
              <w:rPr>
                <w:rFonts w:ascii="Cambria" w:hAnsi="Cambria" w:cs="Arial"/>
                <w:sz w:val="20"/>
                <w:szCs w:val="20"/>
              </w:rPr>
              <w:t xml:space="preserve">prawnienia budowlane w </w:t>
            </w:r>
            <w:r w:rsidR="00833559" w:rsidRPr="008F34B1">
              <w:rPr>
                <w:rFonts w:ascii="Cambria" w:hAnsi="Cambria" w:cs="Arial"/>
                <w:sz w:val="20"/>
                <w:szCs w:val="20"/>
              </w:rPr>
              <w:t xml:space="preserve">specjalności </w:t>
            </w:r>
            <w:r w:rsidR="00833559" w:rsidRPr="008F34B1">
              <w:rPr>
                <w:rFonts w:ascii="Cambria" w:hAnsi="Cambria" w:cs="Arial"/>
                <w:b/>
                <w:bCs/>
                <w:sz w:val="20"/>
                <w:szCs w:val="20"/>
              </w:rPr>
              <w:t>konstrukcyjno-budowlanej</w:t>
            </w:r>
            <w:r w:rsidRPr="00A7092A">
              <w:rPr>
                <w:rFonts w:ascii="Cambria" w:hAnsi="Cambria" w:cs="Arial"/>
                <w:sz w:val="20"/>
                <w:szCs w:val="20"/>
              </w:rPr>
              <w:t xml:space="preserve"> oraz </w:t>
            </w:r>
            <w:r>
              <w:rPr>
                <w:rFonts w:ascii="Cambria" w:hAnsi="Cambria" w:cs="Arial"/>
                <w:sz w:val="20"/>
                <w:szCs w:val="20"/>
              </w:rPr>
              <w:t xml:space="preserve">doświadczenie </w:t>
            </w:r>
            <w:r w:rsidRPr="00A04188">
              <w:rPr>
                <w:rFonts w:ascii="Cambria" w:hAnsi="Cambria" w:cs="Arial"/>
                <w:sz w:val="20"/>
                <w:szCs w:val="20"/>
              </w:rPr>
              <w:t xml:space="preserve">w nadzorowaniu lub kierowaniu robotami w zakresie branży </w:t>
            </w:r>
            <w:r w:rsidR="00F10FB2" w:rsidRPr="008F34B1">
              <w:rPr>
                <w:rFonts w:ascii="Cambria" w:hAnsi="Cambria" w:cs="Arial"/>
                <w:sz w:val="20"/>
                <w:szCs w:val="20"/>
              </w:rPr>
              <w:t>konstrukcyjnej</w:t>
            </w:r>
            <w:r w:rsidRPr="00A04188">
              <w:rPr>
                <w:rFonts w:ascii="Cambria" w:hAnsi="Cambria" w:cs="Arial"/>
                <w:sz w:val="20"/>
                <w:szCs w:val="20"/>
              </w:rPr>
              <w:t>. Doświadczenie to winno obejmować nadzór lub kierowanie budową jako inspektor nadzoru lub kierownik budowy</w:t>
            </w:r>
            <w:r w:rsidR="00F10FB2">
              <w:rPr>
                <w:rFonts w:ascii="Cambria" w:hAnsi="Cambria" w:cs="Arial"/>
                <w:sz w:val="20"/>
                <w:szCs w:val="20"/>
              </w:rPr>
              <w:t>/robót</w:t>
            </w:r>
            <w:r w:rsidRPr="00A04188">
              <w:rPr>
                <w:rFonts w:ascii="Cambria" w:hAnsi="Cambria" w:cs="Arial"/>
                <w:sz w:val="20"/>
                <w:szCs w:val="20"/>
              </w:rPr>
              <w:t xml:space="preserve"> na jednej (od rozpoczęcia do zakończenia) budowie </w:t>
            </w:r>
            <w:r w:rsidR="00A9160E" w:rsidRPr="008F34B1">
              <w:rPr>
                <w:rFonts w:ascii="Cambria" w:hAnsi="Cambria" w:cs="Arial"/>
                <w:sz w:val="20"/>
                <w:szCs w:val="20"/>
              </w:rPr>
              <w:t xml:space="preserve">związanej </w:t>
            </w:r>
            <w:r w:rsidR="008B50AF">
              <w:rPr>
                <w:rFonts w:ascii="Cambria" w:hAnsi="Cambria" w:cs="Arial"/>
                <w:sz w:val="20"/>
                <w:szCs w:val="20"/>
              </w:rPr>
              <w:br/>
            </w:r>
            <w:r w:rsidR="00A9160E" w:rsidRPr="008F34B1">
              <w:rPr>
                <w:rFonts w:ascii="Cambria" w:hAnsi="Cambria" w:cs="Arial"/>
                <w:sz w:val="20"/>
                <w:szCs w:val="20"/>
              </w:rPr>
              <w:t>z termomodernizacją lub budową lub przebudową lub rozbudową lub modernizacją budynku/budynków</w:t>
            </w:r>
            <w:r w:rsidRPr="00A7092A">
              <w:rPr>
                <w:rFonts w:ascii="Cambria" w:hAnsi="Cambria" w:cs="Arial"/>
                <w:sz w:val="20"/>
                <w:szCs w:val="20"/>
              </w:rPr>
              <w:t>.</w:t>
            </w:r>
          </w:p>
          <w:p w14:paraId="0FD7247B" w14:textId="77777777" w:rsidR="00A9160E" w:rsidRDefault="00A9160E" w:rsidP="003A027C">
            <w:pPr>
              <w:pStyle w:val="Default"/>
              <w:spacing w:after="240"/>
              <w:ind w:left="147" w:right="144"/>
              <w:rPr>
                <w:rFonts w:ascii="Cambria" w:hAnsi="Cambria"/>
                <w:bCs/>
                <w:sz w:val="20"/>
                <w:szCs w:val="20"/>
              </w:rPr>
            </w:pPr>
          </w:p>
          <w:p w14:paraId="44E9B2CB" w14:textId="32B2C909" w:rsidR="00766843" w:rsidRPr="006B653A" w:rsidRDefault="00766843" w:rsidP="003A027C">
            <w:pPr>
              <w:pStyle w:val="Default"/>
              <w:spacing w:after="240"/>
              <w:ind w:left="147" w:right="144"/>
              <w:rPr>
                <w:rFonts w:ascii="Cambria" w:hAnsi="Cambria"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Cs/>
                <w:sz w:val="20"/>
                <w:szCs w:val="20"/>
              </w:rPr>
              <w:t>Nr uprawnień ……………………..</w:t>
            </w:r>
          </w:p>
          <w:p w14:paraId="547CEC83" w14:textId="77777777" w:rsidR="00766843" w:rsidRPr="006B653A" w:rsidRDefault="00766843" w:rsidP="006061DA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Doświadczenie zostało nabyte na następujących inwestycjach:</w:t>
            </w:r>
          </w:p>
          <w:p w14:paraId="578A4477" w14:textId="77777777" w:rsidR="00766843" w:rsidRPr="006B653A" w:rsidRDefault="00766843" w:rsidP="006061DA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6E717221" w14:textId="77777777" w:rsidR="00766843" w:rsidRPr="006B653A" w:rsidRDefault="00766843" w:rsidP="006061DA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11344138" w14:textId="77777777" w:rsidR="00766843" w:rsidRPr="006B653A" w:rsidRDefault="00766843" w:rsidP="006061DA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1CB6C41B" w14:textId="77777777" w:rsidR="00766843" w:rsidRPr="006B653A" w:rsidRDefault="00766843" w:rsidP="006061DA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2A8E1394" w14:textId="77777777" w:rsidR="00766843" w:rsidRPr="006B653A" w:rsidRDefault="00766843" w:rsidP="006061DA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2791F174" w14:textId="77777777" w:rsidR="00766843" w:rsidRPr="006B653A" w:rsidRDefault="00766843" w:rsidP="006061DA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24E8BD11" w14:textId="77777777" w:rsidR="00766843" w:rsidRPr="006B653A" w:rsidRDefault="00766843" w:rsidP="006061DA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Data zakończenia inwestycji:………………………………………………..</w:t>
            </w:r>
          </w:p>
          <w:p w14:paraId="0FAA0B6C" w14:textId="77777777" w:rsidR="00766843" w:rsidRPr="006B653A" w:rsidRDefault="00766843" w:rsidP="006061DA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0984E456" w14:textId="77777777" w:rsidR="00766843" w:rsidRPr="006B653A" w:rsidRDefault="00766843" w:rsidP="006061DA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4A387043" w14:textId="77777777" w:rsidR="00766843" w:rsidRPr="006B653A" w:rsidRDefault="00766843" w:rsidP="006061DA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72379CF1" w14:textId="77777777" w:rsidR="00766843" w:rsidRPr="006B653A" w:rsidRDefault="00766843" w:rsidP="006061DA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5A8CCB40" w14:textId="77777777" w:rsidR="00766843" w:rsidRDefault="00766843" w:rsidP="006061DA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5C4543B5" w14:textId="77777777" w:rsidR="00D84968" w:rsidRPr="006B653A" w:rsidRDefault="00D84968" w:rsidP="00D84968">
            <w:pPr>
              <w:pStyle w:val="Default"/>
              <w:numPr>
                <w:ilvl w:val="0"/>
                <w:numId w:val="52"/>
              </w:numPr>
              <w:spacing w:line="276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Nazwa inwestycji</w:t>
            </w: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:………………………………………………………………</w:t>
            </w:r>
          </w:p>
          <w:p w14:paraId="6843596F" w14:textId="77777777" w:rsidR="00D84968" w:rsidRPr="006B653A" w:rsidRDefault="00D84968" w:rsidP="00D8496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7ACAD9A0" w14:textId="77777777" w:rsidR="00D84968" w:rsidRPr="006B653A" w:rsidRDefault="00D84968" w:rsidP="00D8496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Data zakończenia inwestycji:………………………………………………..</w:t>
            </w:r>
          </w:p>
          <w:p w14:paraId="52B09B5E" w14:textId="2AD2480B" w:rsidR="00D84968" w:rsidRPr="006B653A" w:rsidRDefault="00D84968" w:rsidP="00D84968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t>Zamawiający: ….…………………………………………………………………</w:t>
            </w:r>
          </w:p>
          <w:p w14:paraId="665E4046" w14:textId="77777777" w:rsidR="00766843" w:rsidRPr="006B653A" w:rsidRDefault="00766843" w:rsidP="006061DA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8D49818" w14:textId="77777777" w:rsidR="00766843" w:rsidRPr="006B653A" w:rsidRDefault="00766843" w:rsidP="006061DA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6B653A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Własne / oddane do dyspozycji *</w:t>
            </w:r>
          </w:p>
        </w:tc>
      </w:tr>
    </w:tbl>
    <w:p w14:paraId="24142F86" w14:textId="1E612D05" w:rsidR="0032655D" w:rsidRPr="006B653A" w:rsidRDefault="0032655D" w:rsidP="00CA074A">
      <w:pPr>
        <w:pStyle w:val="default0"/>
        <w:spacing w:before="120" w:beforeAutospacing="0" w:after="120" w:afterAutospacing="0"/>
        <w:ind w:right="-32"/>
        <w:jc w:val="both"/>
        <w:rPr>
          <w:rFonts w:ascii="Cambria" w:hAnsi="Cambria" w:cs="Arial"/>
          <w:sz w:val="20"/>
          <w:szCs w:val="20"/>
        </w:rPr>
      </w:pPr>
      <w:r w:rsidRPr="006B653A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6B653A">
        <w:rPr>
          <w:rFonts w:ascii="Cambria" w:hAnsi="Cambria" w:cs="Arial"/>
          <w:sz w:val="20"/>
          <w:szCs w:val="20"/>
        </w:rPr>
        <w:t xml:space="preserve">oświadczam(my), </w:t>
      </w:r>
      <w:r w:rsidRPr="006B653A">
        <w:rPr>
          <w:rFonts w:ascii="Cambria" w:hAnsi="Cambria" w:cs="Arial"/>
          <w:b/>
          <w:bCs/>
          <w:sz w:val="20"/>
          <w:szCs w:val="20"/>
        </w:rPr>
        <w:t>że osoba wskazana</w:t>
      </w:r>
      <w:r w:rsidRPr="006B653A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6B653A">
        <w:rPr>
          <w:rFonts w:ascii="Cambria" w:hAnsi="Cambria" w:cs="Arial"/>
          <w:sz w:val="20"/>
          <w:szCs w:val="20"/>
        </w:rPr>
        <w:t xml:space="preserve">awnienia wymagane w postawionym </w:t>
      </w:r>
      <w:r w:rsidRPr="006B653A">
        <w:rPr>
          <w:rFonts w:ascii="Cambria" w:hAnsi="Cambria" w:cs="Arial"/>
          <w:sz w:val="20"/>
          <w:szCs w:val="20"/>
        </w:rPr>
        <w:t xml:space="preserve">warunku </w:t>
      </w:r>
      <w:r w:rsidR="00CA074A">
        <w:rPr>
          <w:rFonts w:ascii="Cambria" w:hAnsi="Cambria" w:cs="Arial"/>
          <w:sz w:val="20"/>
          <w:szCs w:val="20"/>
        </w:rPr>
        <w:br/>
      </w:r>
      <w:r w:rsidRPr="006B653A">
        <w:rPr>
          <w:rFonts w:ascii="Cambria" w:hAnsi="Cambria" w:cs="Arial"/>
          <w:sz w:val="20"/>
          <w:szCs w:val="20"/>
        </w:rPr>
        <w:t>w SWZ i może sprawować wymienioną funkcję zgodnie z Prawem Budowlanym</w:t>
      </w:r>
      <w:r w:rsidR="008513C9" w:rsidRPr="006B653A">
        <w:rPr>
          <w:rFonts w:ascii="Cambria" w:hAnsi="Cambria" w:cs="Arial"/>
          <w:sz w:val="20"/>
          <w:szCs w:val="20"/>
        </w:rPr>
        <w:t>.</w:t>
      </w:r>
      <w:r w:rsidRPr="006B653A">
        <w:rPr>
          <w:rFonts w:ascii="Cambria" w:hAnsi="Cambria" w:cs="Arial"/>
          <w:sz w:val="20"/>
          <w:szCs w:val="20"/>
        </w:rPr>
        <w:t xml:space="preserve"> </w:t>
      </w:r>
    </w:p>
    <w:p w14:paraId="356FE75F" w14:textId="45E32927" w:rsidR="00461FBB" w:rsidRPr="006B653A" w:rsidRDefault="0032655D" w:rsidP="00CA074A">
      <w:pPr>
        <w:pStyle w:val="Default"/>
        <w:jc w:val="both"/>
        <w:rPr>
          <w:rFonts w:ascii="Cambria" w:hAnsi="Cambria"/>
          <w:color w:val="auto"/>
          <w:sz w:val="20"/>
          <w:szCs w:val="20"/>
        </w:rPr>
      </w:pPr>
      <w:r w:rsidRPr="006B653A">
        <w:rPr>
          <w:rFonts w:ascii="Cambria" w:hAnsi="Cambria"/>
          <w:sz w:val="20"/>
          <w:szCs w:val="20"/>
        </w:rPr>
        <w:t>* niepotrzebne skreślić (jeżeli wykonawca pozostaje w stosunku umowy cywilno</w:t>
      </w:r>
      <w:r w:rsidR="00052A7C">
        <w:rPr>
          <w:rFonts w:ascii="Cambria" w:hAnsi="Cambria"/>
          <w:sz w:val="20"/>
          <w:szCs w:val="20"/>
        </w:rPr>
        <w:t>-</w:t>
      </w:r>
      <w:r w:rsidRPr="006B653A">
        <w:rPr>
          <w:rFonts w:ascii="Cambria" w:hAnsi="Cambria"/>
          <w:sz w:val="20"/>
          <w:szCs w:val="20"/>
        </w:rPr>
        <w:t>prawnej pozostawiamy własne)</w:t>
      </w:r>
    </w:p>
    <w:sectPr w:rsidR="00461FBB" w:rsidRPr="006B653A" w:rsidSect="00CD3634"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57888" w14:textId="77777777" w:rsidR="00CD3634" w:rsidRDefault="00CD3634">
      <w:r>
        <w:separator/>
      </w:r>
    </w:p>
  </w:endnote>
  <w:endnote w:type="continuationSeparator" w:id="0">
    <w:p w14:paraId="368027B1" w14:textId="77777777" w:rsidR="00CD3634" w:rsidRDefault="00CD3634">
      <w:r>
        <w:continuationSeparator/>
      </w:r>
    </w:p>
  </w:endnote>
  <w:endnote w:type="continuationNotice" w:id="1">
    <w:p w14:paraId="51239496" w14:textId="77777777" w:rsidR="00CD3634" w:rsidRDefault="00CD36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9AF45" w14:textId="77777777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7D049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177E523B" w14:textId="77777777" w:rsidR="003F0785" w:rsidRPr="00FF4FFE" w:rsidRDefault="003F078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A2FD5" w14:textId="77777777" w:rsidR="00FF4FFE" w:rsidRDefault="00FF4FFE" w:rsidP="00FF4FF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>Dokument musi być podpisany 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</w:p>
  <w:p w14:paraId="54E35614" w14:textId="77777777" w:rsidR="00FF4FFE" w:rsidRPr="00FF4FFE" w:rsidRDefault="00FF4FFE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F6900" w14:textId="77777777" w:rsidR="00CD3634" w:rsidRDefault="00CD3634">
      <w:r>
        <w:separator/>
      </w:r>
    </w:p>
  </w:footnote>
  <w:footnote w:type="continuationSeparator" w:id="0">
    <w:p w14:paraId="71322639" w14:textId="77777777" w:rsidR="00CD3634" w:rsidRDefault="00CD3634">
      <w:r>
        <w:continuationSeparator/>
      </w:r>
    </w:p>
  </w:footnote>
  <w:footnote w:type="continuationNotice" w:id="1">
    <w:p w14:paraId="60692861" w14:textId="77777777" w:rsidR="00CD3634" w:rsidRDefault="00CD36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EE90D" w14:textId="77777777" w:rsidR="00DA24CB" w:rsidRDefault="00DA24CB" w:rsidP="00DA24CB">
    <w:pPr>
      <w:tabs>
        <w:tab w:val="center" w:pos="4536"/>
        <w:tab w:val="left" w:pos="6945"/>
      </w:tabs>
      <w:spacing w:line="276" w:lineRule="auto"/>
      <w:rPr>
        <w:rFonts w:ascii="Cambria" w:hAnsi="Cambria" w:cs="Arial"/>
        <w:sz w:val="20"/>
        <w:szCs w:val="20"/>
      </w:rPr>
    </w:pPr>
    <w:bookmarkStart w:id="3" w:name="_Hlk97202670"/>
    <w:bookmarkStart w:id="4" w:name="_Hlk97202671"/>
    <w:bookmarkStart w:id="5" w:name="_Hlk97202698"/>
    <w:bookmarkStart w:id="6" w:name="_Hlk97202699"/>
  </w:p>
  <w:p w14:paraId="747B506B" w14:textId="7E4A775C" w:rsidR="00DA24CB" w:rsidRPr="00EB5368" w:rsidRDefault="00DA24CB" w:rsidP="00DA24CB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bookmarkEnd w:id="3"/>
    <w:bookmarkEnd w:id="4"/>
    <w:bookmarkEnd w:id="5"/>
    <w:bookmarkEnd w:id="6"/>
    <w:r w:rsidR="00EB3406" w:rsidRPr="00EB3406">
      <w:rPr>
        <w:rFonts w:ascii="Cambria" w:hAnsi="Cambria" w:cs="Arial"/>
        <w:sz w:val="20"/>
        <w:szCs w:val="20"/>
      </w:rPr>
      <w:t>referencyjny:</w:t>
    </w:r>
    <w:r w:rsidR="00EB2219">
      <w:t xml:space="preserve"> </w:t>
    </w:r>
    <w:r w:rsidR="00862799">
      <w:rPr>
        <w:rFonts w:ascii="Cambria" w:hAnsi="Cambria" w:cs="Arial"/>
        <w:sz w:val="20"/>
        <w:szCs w:val="20"/>
      </w:rPr>
      <w:t xml:space="preserve"> </w:t>
    </w:r>
    <w:r w:rsidR="002428E3">
      <w:rPr>
        <w:rFonts w:ascii="Cambria" w:hAnsi="Cambria" w:cs="Arial"/>
        <w:sz w:val="20"/>
        <w:szCs w:val="20"/>
      </w:rPr>
      <w:t xml:space="preserve"> </w:t>
    </w:r>
    <w:r w:rsidR="00EB2219" w:rsidRPr="00EB2219">
      <w:rPr>
        <w:rFonts w:ascii="Cambria" w:hAnsi="Cambria" w:cs="Arial"/>
        <w:sz w:val="20"/>
        <w:szCs w:val="20"/>
      </w:rPr>
      <w:t>KB.271.2.2024.WP</w:t>
    </w:r>
  </w:p>
  <w:p w14:paraId="0CB5BECF" w14:textId="77777777" w:rsidR="00084BF3" w:rsidRPr="00C90667" w:rsidRDefault="00084BF3" w:rsidP="00084BF3">
    <w:pPr>
      <w:pStyle w:val="Nagwek"/>
    </w:pPr>
  </w:p>
  <w:p w14:paraId="3365C5DF" w14:textId="77777777" w:rsidR="00127B5D" w:rsidRPr="00084BF3" w:rsidRDefault="00127B5D" w:rsidP="00084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910D66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8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9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3655E5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2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5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7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8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18787228">
    <w:abstractNumId w:val="38"/>
  </w:num>
  <w:num w:numId="2" w16cid:durableId="1455320183">
    <w:abstractNumId w:val="44"/>
  </w:num>
  <w:num w:numId="3" w16cid:durableId="1283264567">
    <w:abstractNumId w:val="32"/>
  </w:num>
  <w:num w:numId="4" w16cid:durableId="2039115527">
    <w:abstractNumId w:val="27"/>
  </w:num>
  <w:num w:numId="5" w16cid:durableId="319889979">
    <w:abstractNumId w:val="20"/>
  </w:num>
  <w:num w:numId="6" w16cid:durableId="1692681548">
    <w:abstractNumId w:val="35"/>
  </w:num>
  <w:num w:numId="7" w16cid:durableId="298340760">
    <w:abstractNumId w:val="39"/>
  </w:num>
  <w:num w:numId="8" w16cid:durableId="75367827">
    <w:abstractNumId w:val="24"/>
  </w:num>
  <w:num w:numId="9" w16cid:durableId="1420903040">
    <w:abstractNumId w:val="53"/>
  </w:num>
  <w:num w:numId="10" w16cid:durableId="385496693">
    <w:abstractNumId w:val="59"/>
  </w:num>
  <w:num w:numId="11" w16cid:durableId="960964965">
    <w:abstractNumId w:val="21"/>
  </w:num>
  <w:num w:numId="12" w16cid:durableId="1547839743">
    <w:abstractNumId w:val="56"/>
  </w:num>
  <w:num w:numId="13" w16cid:durableId="1987585232">
    <w:abstractNumId w:val="57"/>
  </w:num>
  <w:num w:numId="14" w16cid:durableId="1891721869">
    <w:abstractNumId w:val="13"/>
  </w:num>
  <w:num w:numId="15" w16cid:durableId="1063872893">
    <w:abstractNumId w:val="29"/>
  </w:num>
  <w:num w:numId="16" w16cid:durableId="1675259418">
    <w:abstractNumId w:val="34"/>
  </w:num>
  <w:num w:numId="17" w16cid:durableId="570971627">
    <w:abstractNumId w:val="52"/>
  </w:num>
  <w:num w:numId="18" w16cid:durableId="425537977">
    <w:abstractNumId w:val="23"/>
  </w:num>
  <w:num w:numId="19" w16cid:durableId="1494758607">
    <w:abstractNumId w:val="14"/>
  </w:num>
  <w:num w:numId="20" w16cid:durableId="60755713">
    <w:abstractNumId w:val="17"/>
  </w:num>
  <w:num w:numId="21" w16cid:durableId="463616386">
    <w:abstractNumId w:val="45"/>
  </w:num>
  <w:num w:numId="22" w16cid:durableId="601688934">
    <w:abstractNumId w:val="18"/>
  </w:num>
  <w:num w:numId="23" w16cid:durableId="2087800773">
    <w:abstractNumId w:val="51"/>
  </w:num>
  <w:num w:numId="24" w16cid:durableId="1082993557">
    <w:abstractNumId w:val="47"/>
  </w:num>
  <w:num w:numId="25" w16cid:durableId="552275883">
    <w:abstractNumId w:val="22"/>
  </w:num>
  <w:num w:numId="26" w16cid:durableId="828599519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10206138">
    <w:abstractNumId w:val="54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3987183">
    <w:abstractNumId w:val="3"/>
  </w:num>
  <w:num w:numId="29" w16cid:durableId="970475960">
    <w:abstractNumId w:val="8"/>
  </w:num>
  <w:num w:numId="30" w16cid:durableId="753741466">
    <w:abstractNumId w:val="2"/>
  </w:num>
  <w:num w:numId="31" w16cid:durableId="436290989">
    <w:abstractNumId w:val="43"/>
  </w:num>
  <w:num w:numId="32" w16cid:durableId="1500459275">
    <w:abstractNumId w:val="11"/>
  </w:num>
  <w:num w:numId="33" w16cid:durableId="1209953292">
    <w:abstractNumId w:val="31"/>
  </w:num>
  <w:num w:numId="34" w16cid:durableId="1823429076">
    <w:abstractNumId w:val="46"/>
  </w:num>
  <w:num w:numId="35" w16cid:durableId="890116286">
    <w:abstractNumId w:val="16"/>
  </w:num>
  <w:num w:numId="36" w16cid:durableId="1932659789">
    <w:abstractNumId w:val="55"/>
  </w:num>
  <w:num w:numId="37" w16cid:durableId="61225331">
    <w:abstractNumId w:val="15"/>
  </w:num>
  <w:num w:numId="38" w16cid:durableId="1724593913">
    <w:abstractNumId w:val="9"/>
  </w:num>
  <w:num w:numId="39" w16cid:durableId="1767002016">
    <w:abstractNumId w:val="25"/>
  </w:num>
  <w:num w:numId="40" w16cid:durableId="572466349">
    <w:abstractNumId w:val="40"/>
  </w:num>
  <w:num w:numId="41" w16cid:durableId="322246212">
    <w:abstractNumId w:val="36"/>
  </w:num>
  <w:num w:numId="42" w16cid:durableId="120193987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8492268">
    <w:abstractNumId w:val="30"/>
  </w:num>
  <w:num w:numId="44" w16cid:durableId="449208866">
    <w:abstractNumId w:val="26"/>
  </w:num>
  <w:num w:numId="45" w16cid:durableId="2021421233">
    <w:abstractNumId w:val="12"/>
  </w:num>
  <w:num w:numId="46" w16cid:durableId="1963806245">
    <w:abstractNumId w:val="19"/>
  </w:num>
  <w:num w:numId="47" w16cid:durableId="1517844565">
    <w:abstractNumId w:val="58"/>
  </w:num>
  <w:num w:numId="48" w16cid:durableId="1354770302">
    <w:abstractNumId w:val="49"/>
  </w:num>
  <w:num w:numId="49" w16cid:durableId="1735351255">
    <w:abstractNumId w:val="42"/>
  </w:num>
  <w:num w:numId="50" w16cid:durableId="2042509320">
    <w:abstractNumId w:val="10"/>
  </w:num>
  <w:num w:numId="51" w16cid:durableId="247276311">
    <w:abstractNumId w:val="50"/>
  </w:num>
  <w:num w:numId="52" w16cid:durableId="1198203801">
    <w:abstractNumId w:val="2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626D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1819"/>
    <w:rsid w:val="00052A7C"/>
    <w:rsid w:val="00054BF5"/>
    <w:rsid w:val="00055851"/>
    <w:rsid w:val="00057602"/>
    <w:rsid w:val="00061F88"/>
    <w:rsid w:val="00063849"/>
    <w:rsid w:val="000675E7"/>
    <w:rsid w:val="00070743"/>
    <w:rsid w:val="00070AE1"/>
    <w:rsid w:val="000726CE"/>
    <w:rsid w:val="00075847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5FAE"/>
    <w:rsid w:val="000C6E74"/>
    <w:rsid w:val="000D2A17"/>
    <w:rsid w:val="000D40FD"/>
    <w:rsid w:val="000D492F"/>
    <w:rsid w:val="000E05B9"/>
    <w:rsid w:val="000E1E15"/>
    <w:rsid w:val="000E4E2A"/>
    <w:rsid w:val="000E7F53"/>
    <w:rsid w:val="0010294D"/>
    <w:rsid w:val="00102A85"/>
    <w:rsid w:val="00102C0C"/>
    <w:rsid w:val="00103155"/>
    <w:rsid w:val="001054D9"/>
    <w:rsid w:val="00107FB9"/>
    <w:rsid w:val="00111ECF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5230E"/>
    <w:rsid w:val="00153332"/>
    <w:rsid w:val="00153B1F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61CA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B38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22F60"/>
    <w:rsid w:val="002232E2"/>
    <w:rsid w:val="00223335"/>
    <w:rsid w:val="00223750"/>
    <w:rsid w:val="002248A3"/>
    <w:rsid w:val="00224C77"/>
    <w:rsid w:val="00225324"/>
    <w:rsid w:val="00227E39"/>
    <w:rsid w:val="00233770"/>
    <w:rsid w:val="002340B3"/>
    <w:rsid w:val="00236234"/>
    <w:rsid w:val="00241840"/>
    <w:rsid w:val="00241C6C"/>
    <w:rsid w:val="002428E3"/>
    <w:rsid w:val="002447F6"/>
    <w:rsid w:val="00244BB6"/>
    <w:rsid w:val="00246A11"/>
    <w:rsid w:val="00252051"/>
    <w:rsid w:val="00255734"/>
    <w:rsid w:val="0025621F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30995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027C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19B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7A12"/>
    <w:rsid w:val="0043332E"/>
    <w:rsid w:val="00436078"/>
    <w:rsid w:val="00436F25"/>
    <w:rsid w:val="004409ED"/>
    <w:rsid w:val="0044299C"/>
    <w:rsid w:val="0044374E"/>
    <w:rsid w:val="0044434A"/>
    <w:rsid w:val="00445639"/>
    <w:rsid w:val="00446E5C"/>
    <w:rsid w:val="00450044"/>
    <w:rsid w:val="004501D1"/>
    <w:rsid w:val="004512CD"/>
    <w:rsid w:val="0045165D"/>
    <w:rsid w:val="004519E7"/>
    <w:rsid w:val="00451F84"/>
    <w:rsid w:val="004538F2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6B8B"/>
    <w:rsid w:val="004A731F"/>
    <w:rsid w:val="004A76EB"/>
    <w:rsid w:val="004A7E36"/>
    <w:rsid w:val="004B11E9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484D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06F8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1D34"/>
    <w:rsid w:val="005A3AF6"/>
    <w:rsid w:val="005A4EF6"/>
    <w:rsid w:val="005A7D9C"/>
    <w:rsid w:val="005B07E1"/>
    <w:rsid w:val="005B1E12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40A98"/>
    <w:rsid w:val="00642664"/>
    <w:rsid w:val="00644615"/>
    <w:rsid w:val="00644938"/>
    <w:rsid w:val="00644A64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1DF"/>
    <w:rsid w:val="00667F63"/>
    <w:rsid w:val="00670104"/>
    <w:rsid w:val="006701F1"/>
    <w:rsid w:val="00672AE5"/>
    <w:rsid w:val="00672FAA"/>
    <w:rsid w:val="0067561C"/>
    <w:rsid w:val="00677BD8"/>
    <w:rsid w:val="006800B9"/>
    <w:rsid w:val="00680380"/>
    <w:rsid w:val="00681012"/>
    <w:rsid w:val="00682577"/>
    <w:rsid w:val="00682CD1"/>
    <w:rsid w:val="00683021"/>
    <w:rsid w:val="00685194"/>
    <w:rsid w:val="00685980"/>
    <w:rsid w:val="00685B3C"/>
    <w:rsid w:val="00685B8D"/>
    <w:rsid w:val="0068677E"/>
    <w:rsid w:val="00694955"/>
    <w:rsid w:val="006952AC"/>
    <w:rsid w:val="00696298"/>
    <w:rsid w:val="006963C8"/>
    <w:rsid w:val="00697CEE"/>
    <w:rsid w:val="006B004E"/>
    <w:rsid w:val="006B4024"/>
    <w:rsid w:val="006B48EB"/>
    <w:rsid w:val="006B653A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04"/>
    <w:rsid w:val="0075499B"/>
    <w:rsid w:val="00755404"/>
    <w:rsid w:val="007572CC"/>
    <w:rsid w:val="00760F63"/>
    <w:rsid w:val="00762138"/>
    <w:rsid w:val="007646D7"/>
    <w:rsid w:val="00766843"/>
    <w:rsid w:val="00767954"/>
    <w:rsid w:val="00767A53"/>
    <w:rsid w:val="00770C2E"/>
    <w:rsid w:val="00771D75"/>
    <w:rsid w:val="007763E7"/>
    <w:rsid w:val="00777472"/>
    <w:rsid w:val="00780A2C"/>
    <w:rsid w:val="00780D53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5E15"/>
    <w:rsid w:val="007A6188"/>
    <w:rsid w:val="007A62A2"/>
    <w:rsid w:val="007A7C26"/>
    <w:rsid w:val="007B21B2"/>
    <w:rsid w:val="007B2867"/>
    <w:rsid w:val="007B60B5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2CA3"/>
    <w:rsid w:val="00833559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2799"/>
    <w:rsid w:val="00863213"/>
    <w:rsid w:val="00863D24"/>
    <w:rsid w:val="008674E4"/>
    <w:rsid w:val="00870445"/>
    <w:rsid w:val="00872C40"/>
    <w:rsid w:val="00872D84"/>
    <w:rsid w:val="0087454E"/>
    <w:rsid w:val="00876906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2D53"/>
    <w:rsid w:val="008A41DF"/>
    <w:rsid w:val="008B11F9"/>
    <w:rsid w:val="008B3B91"/>
    <w:rsid w:val="008B504A"/>
    <w:rsid w:val="008B50AF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469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3BE8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1D5E"/>
    <w:rsid w:val="009A32D4"/>
    <w:rsid w:val="009A410D"/>
    <w:rsid w:val="009A4C9A"/>
    <w:rsid w:val="009A5616"/>
    <w:rsid w:val="009A6177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1700"/>
    <w:rsid w:val="009D4D28"/>
    <w:rsid w:val="009D5F18"/>
    <w:rsid w:val="009D6C0A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323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5586"/>
    <w:rsid w:val="00A86C15"/>
    <w:rsid w:val="00A9160E"/>
    <w:rsid w:val="00A9175F"/>
    <w:rsid w:val="00A91DA3"/>
    <w:rsid w:val="00A91FE0"/>
    <w:rsid w:val="00A97F70"/>
    <w:rsid w:val="00AA4266"/>
    <w:rsid w:val="00AA435C"/>
    <w:rsid w:val="00AB2527"/>
    <w:rsid w:val="00AC1368"/>
    <w:rsid w:val="00AC2D83"/>
    <w:rsid w:val="00AC4555"/>
    <w:rsid w:val="00AC4C9D"/>
    <w:rsid w:val="00AC5669"/>
    <w:rsid w:val="00AC754C"/>
    <w:rsid w:val="00AC780F"/>
    <w:rsid w:val="00AD2A34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3FD"/>
    <w:rsid w:val="00AF0521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45EA"/>
    <w:rsid w:val="00B1499E"/>
    <w:rsid w:val="00B153AF"/>
    <w:rsid w:val="00B15DBB"/>
    <w:rsid w:val="00B15EF9"/>
    <w:rsid w:val="00B20941"/>
    <w:rsid w:val="00B20BCF"/>
    <w:rsid w:val="00B21D2F"/>
    <w:rsid w:val="00B21E12"/>
    <w:rsid w:val="00B23988"/>
    <w:rsid w:val="00B24B09"/>
    <w:rsid w:val="00B24FC5"/>
    <w:rsid w:val="00B2594C"/>
    <w:rsid w:val="00B266ED"/>
    <w:rsid w:val="00B2696B"/>
    <w:rsid w:val="00B26FE4"/>
    <w:rsid w:val="00B3115C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9D6"/>
    <w:rsid w:val="00BA7C69"/>
    <w:rsid w:val="00BB09E4"/>
    <w:rsid w:val="00BB19B8"/>
    <w:rsid w:val="00BB6D55"/>
    <w:rsid w:val="00BB7015"/>
    <w:rsid w:val="00BC0084"/>
    <w:rsid w:val="00BC0322"/>
    <w:rsid w:val="00BC077D"/>
    <w:rsid w:val="00BC0838"/>
    <w:rsid w:val="00BC4A55"/>
    <w:rsid w:val="00BD1112"/>
    <w:rsid w:val="00BD2D8F"/>
    <w:rsid w:val="00BD3057"/>
    <w:rsid w:val="00BD58A4"/>
    <w:rsid w:val="00BD6239"/>
    <w:rsid w:val="00BD7949"/>
    <w:rsid w:val="00BD7E21"/>
    <w:rsid w:val="00BE087A"/>
    <w:rsid w:val="00BE0A7B"/>
    <w:rsid w:val="00BE28E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05CC4"/>
    <w:rsid w:val="00C0613F"/>
    <w:rsid w:val="00C061AD"/>
    <w:rsid w:val="00C10C91"/>
    <w:rsid w:val="00C12D87"/>
    <w:rsid w:val="00C14458"/>
    <w:rsid w:val="00C14580"/>
    <w:rsid w:val="00C153BB"/>
    <w:rsid w:val="00C15862"/>
    <w:rsid w:val="00C16E77"/>
    <w:rsid w:val="00C179E7"/>
    <w:rsid w:val="00C22F62"/>
    <w:rsid w:val="00C24130"/>
    <w:rsid w:val="00C244CC"/>
    <w:rsid w:val="00C244E8"/>
    <w:rsid w:val="00C24B37"/>
    <w:rsid w:val="00C25922"/>
    <w:rsid w:val="00C2732C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23AC"/>
    <w:rsid w:val="00C5533B"/>
    <w:rsid w:val="00C57F0E"/>
    <w:rsid w:val="00C63010"/>
    <w:rsid w:val="00C6357F"/>
    <w:rsid w:val="00C64003"/>
    <w:rsid w:val="00C640EF"/>
    <w:rsid w:val="00C652B5"/>
    <w:rsid w:val="00C6624F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10D6"/>
    <w:rsid w:val="00C82F0B"/>
    <w:rsid w:val="00C87777"/>
    <w:rsid w:val="00C9266C"/>
    <w:rsid w:val="00C97C1D"/>
    <w:rsid w:val="00CA074A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634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1025F"/>
    <w:rsid w:val="00D12DCC"/>
    <w:rsid w:val="00D14073"/>
    <w:rsid w:val="00D1415B"/>
    <w:rsid w:val="00D14DCB"/>
    <w:rsid w:val="00D16266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4968"/>
    <w:rsid w:val="00D8552D"/>
    <w:rsid w:val="00D87117"/>
    <w:rsid w:val="00D871CB"/>
    <w:rsid w:val="00D90AAB"/>
    <w:rsid w:val="00D91670"/>
    <w:rsid w:val="00D93276"/>
    <w:rsid w:val="00D93CF7"/>
    <w:rsid w:val="00D96540"/>
    <w:rsid w:val="00DA24CB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D6A7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31CA"/>
    <w:rsid w:val="00DF5D0D"/>
    <w:rsid w:val="00DF68C8"/>
    <w:rsid w:val="00DF733B"/>
    <w:rsid w:val="00E00090"/>
    <w:rsid w:val="00E01CAB"/>
    <w:rsid w:val="00E06EB5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5D1"/>
    <w:rsid w:val="00E928B8"/>
    <w:rsid w:val="00E96613"/>
    <w:rsid w:val="00E97562"/>
    <w:rsid w:val="00E97F36"/>
    <w:rsid w:val="00EA065A"/>
    <w:rsid w:val="00EA0715"/>
    <w:rsid w:val="00EA0AC9"/>
    <w:rsid w:val="00EA2330"/>
    <w:rsid w:val="00EA2BDF"/>
    <w:rsid w:val="00EA4C1A"/>
    <w:rsid w:val="00EA608B"/>
    <w:rsid w:val="00EB1584"/>
    <w:rsid w:val="00EB2219"/>
    <w:rsid w:val="00EB26BF"/>
    <w:rsid w:val="00EB3406"/>
    <w:rsid w:val="00EB5407"/>
    <w:rsid w:val="00EB567B"/>
    <w:rsid w:val="00EB5DC0"/>
    <w:rsid w:val="00EB6A66"/>
    <w:rsid w:val="00EB6F6F"/>
    <w:rsid w:val="00EC1621"/>
    <w:rsid w:val="00EC3BD8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0FB2"/>
    <w:rsid w:val="00F11020"/>
    <w:rsid w:val="00F1323B"/>
    <w:rsid w:val="00F13549"/>
    <w:rsid w:val="00F14DB7"/>
    <w:rsid w:val="00F213AD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123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75A2"/>
    <w:rsid w:val="00FC51CC"/>
    <w:rsid w:val="00FC6A5D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4FFE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17B4EB62-CAFF-41E5-944A-981F6E4ACF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1D3AAA-CF9D-49B9-9628-06A2D2507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84644C-4B20-4E50-9141-15D17958D4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E7B00C-B626-4ACD-A8B6-1388B56230D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310</Words>
  <Characters>1866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2020-12-21T07:11:00Z</cp:lastPrinted>
  <dcterms:created xsi:type="dcterms:W3CDTF">2020-12-21T07:11:00Z</dcterms:created>
  <dcterms:modified xsi:type="dcterms:W3CDTF">2024-05-27T07:27:00Z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