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C2F61" w14:textId="77777777" w:rsidR="005D6856" w:rsidRDefault="005D6856" w:rsidP="00540B08">
      <w:pPr>
        <w:jc w:val="right"/>
        <w:rPr>
          <w:b/>
        </w:rPr>
      </w:pPr>
    </w:p>
    <w:p w14:paraId="19708D7B" w14:textId="5FFF45F4" w:rsidR="00B52828" w:rsidRPr="004E0459" w:rsidRDefault="00FF1EBE" w:rsidP="00540B08">
      <w:pPr>
        <w:jc w:val="right"/>
        <w:rPr>
          <w:b/>
        </w:rPr>
      </w:pPr>
      <w:r>
        <w:rPr>
          <w:b/>
        </w:rPr>
        <w:t xml:space="preserve">Załącznik nr </w:t>
      </w:r>
      <w:r w:rsidR="001D5F61">
        <w:rPr>
          <w:b/>
        </w:rPr>
        <w:t>8</w:t>
      </w:r>
      <w:r w:rsidR="004E0459" w:rsidRPr="004E0459">
        <w:rPr>
          <w:b/>
        </w:rPr>
        <w:t xml:space="preserve"> do S</w:t>
      </w:r>
      <w:r w:rsidR="003B374B">
        <w:rPr>
          <w:b/>
        </w:rPr>
        <w:t>W</w:t>
      </w:r>
      <w:r w:rsidR="004E0459" w:rsidRPr="004E0459">
        <w:rPr>
          <w:b/>
        </w:rPr>
        <w:t>Z</w:t>
      </w:r>
    </w:p>
    <w:p w14:paraId="0DF0723E" w14:textId="7A84B22E" w:rsidR="007936BD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ZOBOWIĄZANIE PODMIOTU </w:t>
      </w:r>
      <w:r w:rsidR="004A5C93">
        <w:rPr>
          <w:rFonts w:ascii="Times New Roman" w:eastAsia="Times New Roman" w:hAnsi="Times New Roman" w:cs="Times New Roman"/>
          <w:b/>
          <w:lang w:eastAsia="pl-PL"/>
        </w:rPr>
        <w:t xml:space="preserve">UDOSTĘPNIAJĄCEGO ZASOBY 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NA PODSTAWIE ART. </w:t>
      </w:r>
      <w:r w:rsidR="00802742" w:rsidRPr="008042A2">
        <w:rPr>
          <w:rFonts w:ascii="Times New Roman" w:eastAsia="Times New Roman" w:hAnsi="Times New Roman" w:cs="Times New Roman"/>
          <w:b/>
          <w:lang w:eastAsia="pl-PL"/>
        </w:rPr>
        <w:t>118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 USTAWY PRAWO ZAMÓWIEŃ PUBLICZNYCH</w:t>
      </w:r>
      <w:r w:rsidR="004A5C93">
        <w:rPr>
          <w:rStyle w:val="Odwoanieprzypisudolnego"/>
          <w:rFonts w:ascii="Times New Roman" w:eastAsia="Times New Roman" w:hAnsi="Times New Roman" w:cs="Times New Roman"/>
          <w:b/>
          <w:lang w:eastAsia="pl-PL"/>
        </w:rPr>
        <w:footnoteReference w:id="1"/>
      </w:r>
    </w:p>
    <w:p w14:paraId="43F2A4D5" w14:textId="77777777" w:rsidR="005D6856" w:rsidRPr="008042A2" w:rsidRDefault="005D6856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63C607A" w14:textId="1D9F014B" w:rsidR="001D5F61" w:rsidRDefault="00536018" w:rsidP="001D5F61">
      <w:pPr>
        <w:jc w:val="center"/>
        <w:rPr>
          <w:rFonts w:ascii="Times New Roman" w:eastAsia="Times New Roman" w:hAnsi="Times New Roman" w:cs="Times New Roman"/>
          <w:bCs/>
          <w:lang w:eastAsia="pl-PL"/>
        </w:rPr>
      </w:pPr>
      <w:r w:rsidRPr="00536018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D222FC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 w </w:t>
      </w:r>
      <w:bookmarkStart w:id="0" w:name="_Hlk11741589"/>
      <w:r w:rsidR="00B022A6" w:rsidRPr="00B022A6">
        <w:rPr>
          <w:rFonts w:ascii="Times New Roman" w:eastAsia="Times New Roman" w:hAnsi="Times New Roman" w:cs="Times New Roman"/>
          <w:bCs/>
          <w:lang w:eastAsia="pl-PL"/>
        </w:rPr>
        <w:t>trybie przetargu nieograniczonego, o którym mowa w art. 129, ust. 1,  pkt 1, ustawy z dnia 11 września 2019 r. – Prawo zamówień publicznych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 na </w:t>
      </w:r>
      <w:bookmarkStart w:id="1" w:name="_Hlk10791084"/>
      <w:bookmarkStart w:id="2" w:name="_Hlk35345378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wykonanie robót </w:t>
      </w:r>
      <w:r w:rsidR="00F1386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</w:p>
    <w:p w14:paraId="38CC3C8A" w14:textId="7EFA5670" w:rsidR="00B322E6" w:rsidRPr="001D5F61" w:rsidRDefault="00536018" w:rsidP="00673872">
      <w:pPr>
        <w:spacing w:line="240" w:lineRule="auto"/>
        <w:jc w:val="center"/>
        <w:rPr>
          <w:rFonts w:ascii="Times New Roman" w:hAnsi="Times New Roman"/>
        </w:rPr>
      </w:pPr>
      <w:r w:rsidRPr="00536018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End w:id="0"/>
      <w:bookmarkEnd w:id="1"/>
      <w:bookmarkEnd w:id="2"/>
      <w:r w:rsidR="001D5F61" w:rsidRPr="00CD0625">
        <w:rPr>
          <w:rFonts w:ascii="Times New Roman" w:hAnsi="Times New Roman"/>
          <w:b/>
          <w:bCs/>
        </w:rPr>
        <w:t xml:space="preserve">ODBIÓR I ZAGOSPODAROWANIE ODPADÓW KOMUNALNYCH POCHODZĄCYCH </w:t>
      </w:r>
      <w:r w:rsidR="001D5F61">
        <w:rPr>
          <w:rFonts w:ascii="Times New Roman" w:hAnsi="Times New Roman"/>
          <w:b/>
          <w:bCs/>
        </w:rPr>
        <w:br/>
      </w:r>
      <w:r w:rsidR="001D5F61" w:rsidRPr="00CD0625">
        <w:rPr>
          <w:rFonts w:ascii="Times New Roman" w:hAnsi="Times New Roman"/>
          <w:b/>
          <w:bCs/>
        </w:rPr>
        <w:t>Z NIERUCHOMOŚCI ZAMIESZKAŁYCH NA TERENIE GMINY CZARNA ORAZ ODBIÓR I ZAGOSPODAROWANIE ODPADÓW KOMUNALNYCH Z PUNKTU SELEKTYWNEJ ZBIÓRKI ODPADÓW KOMUNALNYCH</w:t>
      </w:r>
      <w:r w:rsidR="00190CD4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69B289DA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Ja/My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niżej podpisani </w:t>
      </w:r>
    </w:p>
    <w:p w14:paraId="015F57D3" w14:textId="15CA59F7" w:rsidR="007936BD" w:rsidRDefault="007936BD" w:rsidP="008042A2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  <w:r w:rsidR="008042A2">
        <w:rPr>
          <w:rFonts w:ascii="Times New Roman" w:eastAsia="Times New Roman" w:hAnsi="Times New Roman" w:cs="Times New Roman"/>
          <w:lang w:eastAsia="pl-PL"/>
        </w:rPr>
        <w:t>………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</w:p>
    <w:p w14:paraId="5E214B60" w14:textId="714124D2" w:rsidR="008042A2" w:rsidRPr="00380E50" w:rsidRDefault="008042A2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 i nazwisko osoby upoważnionej do reprezentowania podmiotu.)</w:t>
      </w:r>
    </w:p>
    <w:p w14:paraId="41B8F525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FA16ED2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działając w imieniu i na rzecz </w:t>
      </w:r>
    </w:p>
    <w:p w14:paraId="1F25668D" w14:textId="779121CB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8042A2">
        <w:rPr>
          <w:rFonts w:ascii="Times New Roman" w:eastAsia="Times New Roman" w:hAnsi="Times New Roman" w:cs="Times New Roman"/>
          <w:lang w:eastAsia="pl-PL"/>
        </w:rPr>
        <w:t>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  <w:r w:rsidR="0054066D">
        <w:rPr>
          <w:rFonts w:ascii="Times New Roman" w:eastAsia="Times New Roman" w:hAnsi="Times New Roman" w:cs="Times New Roman"/>
          <w:lang w:eastAsia="pl-PL"/>
        </w:rPr>
        <w:t>…..</w:t>
      </w:r>
      <w:r w:rsidRPr="008042A2">
        <w:rPr>
          <w:rFonts w:ascii="Times New Roman" w:eastAsia="Times New Roman" w:hAnsi="Times New Roman" w:cs="Times New Roman"/>
          <w:lang w:eastAsia="pl-PL"/>
        </w:rPr>
        <w:t>…</w:t>
      </w:r>
    </w:p>
    <w:p w14:paraId="78DBF73A" w14:textId="6FF79DB1" w:rsidR="007936BD" w:rsidRPr="00380E50" w:rsidRDefault="007936BD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="008042A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u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stawy</w:t>
      </w:r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29A85B44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AC20876" w14:textId="536B28D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zobowiązuję/my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się oddać do dyspozycji Wykonawcy uczestniczącemu w niniejszym postępowaniu </w:t>
      </w:r>
      <w:r w:rsidR="00380E50">
        <w:rPr>
          <w:rFonts w:ascii="Times New Roman" w:eastAsia="Times New Roman" w:hAnsi="Times New Roman" w:cs="Times New Roman"/>
          <w:lang w:eastAsia="pl-PL"/>
        </w:rPr>
        <w:br/>
      </w:r>
      <w:r w:rsidRPr="008042A2">
        <w:rPr>
          <w:rFonts w:ascii="Times New Roman" w:eastAsia="Times New Roman" w:hAnsi="Times New Roman" w:cs="Times New Roman"/>
          <w:lang w:eastAsia="pl-PL"/>
        </w:rPr>
        <w:t>o udzielenie zamówienia publicznego tj.</w:t>
      </w:r>
    </w:p>
    <w:p w14:paraId="5414EAF0" w14:textId="15E415C4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  <w:r w:rsidR="0054066D">
        <w:rPr>
          <w:rFonts w:ascii="Times New Roman" w:eastAsia="Times New Roman" w:hAnsi="Times New Roman" w:cs="Times New Roman"/>
          <w:lang w:eastAsia="pl-PL"/>
        </w:rPr>
        <w:t>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54066D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</w:p>
    <w:p w14:paraId="4185E516" w14:textId="2832B7E8" w:rsidR="007936B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(nazwa (firma) i dokładny adres Wykonawcy, który polega na zasobach ww. podmiotu na zasadach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określonych</w:t>
      </w:r>
      <w:r w:rsidR="0054066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br/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Ustawy</w:t>
      </w:r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)</w:t>
      </w:r>
    </w:p>
    <w:p w14:paraId="48B2460C" w14:textId="77777777" w:rsidR="007936BD" w:rsidRPr="008042A2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361804" w14:textId="77777777" w:rsidR="007936BD" w:rsidRPr="008042A2" w:rsidRDefault="007936BD" w:rsidP="008042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następujące zasoby, na </w:t>
      </w:r>
      <w:r w:rsidR="00064117" w:rsidRPr="008042A2">
        <w:rPr>
          <w:rFonts w:ascii="Times New Roman" w:eastAsia="Times New Roman" w:hAnsi="Times New Roman" w:cs="Times New Roman"/>
          <w:lang w:eastAsia="pl-PL"/>
        </w:rPr>
        <w:t>potrzeby realizacji w</w:t>
      </w:r>
      <w:r w:rsidRPr="008042A2">
        <w:rPr>
          <w:rFonts w:ascii="Times New Roman" w:eastAsia="Times New Roman" w:hAnsi="Times New Roman" w:cs="Times New Roman"/>
          <w:lang w:eastAsia="pl-PL"/>
        </w:rPr>
        <w:t>w. zamówienia:</w:t>
      </w:r>
    </w:p>
    <w:p w14:paraId="46DC42C2" w14:textId="690F1F56" w:rsidR="0054066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4066D" w:rsidRPr="00380E5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(wskazać, jakich zasobów dotyczy zobowiązanie)</w:t>
      </w:r>
    </w:p>
    <w:p w14:paraId="4048286A" w14:textId="0AF9DB0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DA9E76" w14:textId="77777777" w:rsidR="0054066D" w:rsidRPr="0054066D" w:rsidRDefault="0054066D" w:rsidP="00D222F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7D4B969F" w14:textId="594687EB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Udostępniam Wykonawcy ww. zasoby, w następującym zakresie:</w:t>
      </w:r>
    </w:p>
    <w:p w14:paraId="09B243B0" w14:textId="59146342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</w:t>
      </w:r>
    </w:p>
    <w:p w14:paraId="134CA928" w14:textId="3C5AFD40" w:rsidR="0054066D" w:rsidRPr="0054066D" w:rsidRDefault="0054066D" w:rsidP="00D222FC">
      <w:pPr>
        <w:pStyle w:val="Akapitzlist"/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Sposób wykorzystania udostępnionych przeze mnie zasobów, przez Wykonawcę, przy wykonywaniu zamówienia publicznego będzie następujący:</w:t>
      </w:r>
    </w:p>
    <w:p w14:paraId="7F021D4C" w14:textId="3EA84964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</w:t>
      </w:r>
    </w:p>
    <w:p w14:paraId="0F2AEE8A" w14:textId="77777777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Zakres mojego udziału przy wykonywaniu zamówienia publicznego będzie następujący:</w:t>
      </w:r>
    </w:p>
    <w:p w14:paraId="7D0DD668" w14:textId="57AB87A4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E74F6A" w14:textId="0A7C3FF7" w:rsid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Okres mojego udziału przy wykonywaniu zamówienia publicznego będzie następujący:</w:t>
      </w:r>
    </w:p>
    <w:p w14:paraId="42DE6442" w14:textId="5388B583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</w:t>
      </w:r>
    </w:p>
    <w:p w14:paraId="55507461" w14:textId="7E30C453" w:rsidR="0054066D" w:rsidRPr="00AB0C4E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r w:rsidRPr="00D222FC"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  <w:t>.</w:t>
      </w:r>
    </w:p>
    <w:sectPr w:rsidR="0054066D" w:rsidRPr="00AB0C4E" w:rsidSect="0054066D">
      <w:footerReference w:type="default" r:id="rId8"/>
      <w:headerReference w:type="first" r:id="rId9"/>
      <w:footerReference w:type="first" r:id="rId10"/>
      <w:pgSz w:w="11906" w:h="16838"/>
      <w:pgMar w:top="851" w:right="1080" w:bottom="426" w:left="1080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A723C" w14:textId="77777777" w:rsidR="00513C7C" w:rsidRDefault="00513C7C" w:rsidP="00597E0F">
      <w:pPr>
        <w:spacing w:after="0" w:line="240" w:lineRule="auto"/>
      </w:pPr>
      <w:r>
        <w:separator/>
      </w:r>
    </w:p>
  </w:endnote>
  <w:endnote w:type="continuationSeparator" w:id="0">
    <w:p w14:paraId="54F011AF" w14:textId="77777777" w:rsidR="00513C7C" w:rsidRDefault="00513C7C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745C42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745C42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EB446" w14:textId="77777777" w:rsidR="00513C7C" w:rsidRDefault="00513C7C" w:rsidP="00597E0F">
      <w:pPr>
        <w:spacing w:after="0" w:line="240" w:lineRule="auto"/>
      </w:pPr>
      <w:r>
        <w:separator/>
      </w:r>
    </w:p>
  </w:footnote>
  <w:footnote w:type="continuationSeparator" w:id="0">
    <w:p w14:paraId="51EFF56D" w14:textId="77777777" w:rsidR="00513C7C" w:rsidRDefault="00513C7C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1C3" w14:textId="13B3E399" w:rsidR="0030141E" w:rsidRPr="008042A2" w:rsidRDefault="000B6E9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673872">
      <w:rPr>
        <w:rFonts w:ascii="Times New Roman" w:hAnsi="Times New Roman" w:cs="Times New Roman"/>
        <w:bCs/>
        <w:sz w:val="20"/>
        <w:szCs w:val="20"/>
      </w:rPr>
      <w:t>11.2023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872814242">
    <w:abstractNumId w:val="86"/>
  </w:num>
  <w:num w:numId="2" w16cid:durableId="901600348">
    <w:abstractNumId w:val="42"/>
  </w:num>
  <w:num w:numId="3" w16cid:durableId="497041310">
    <w:abstractNumId w:val="78"/>
  </w:num>
  <w:num w:numId="4" w16cid:durableId="490172496">
    <w:abstractNumId w:val="57"/>
  </w:num>
  <w:num w:numId="5" w16cid:durableId="574360919">
    <w:abstractNumId w:val="53"/>
  </w:num>
  <w:num w:numId="6" w16cid:durableId="1714964299">
    <w:abstractNumId w:val="93"/>
  </w:num>
  <w:num w:numId="7" w16cid:durableId="856388727">
    <w:abstractNumId w:val="19"/>
  </w:num>
  <w:num w:numId="8" w16cid:durableId="73666047">
    <w:abstractNumId w:val="61"/>
  </w:num>
  <w:num w:numId="9" w16cid:durableId="572857652">
    <w:abstractNumId w:val="0"/>
  </w:num>
  <w:num w:numId="10" w16cid:durableId="1711371684">
    <w:abstractNumId w:val="1"/>
  </w:num>
  <w:num w:numId="11" w16cid:durableId="664086333">
    <w:abstractNumId w:val="2"/>
  </w:num>
  <w:num w:numId="12" w16cid:durableId="2066834700">
    <w:abstractNumId w:val="3"/>
  </w:num>
  <w:num w:numId="13" w16cid:durableId="1463814241">
    <w:abstractNumId w:val="4"/>
  </w:num>
  <w:num w:numId="14" w16cid:durableId="504055703">
    <w:abstractNumId w:val="7"/>
  </w:num>
  <w:num w:numId="15" w16cid:durableId="669066863">
    <w:abstractNumId w:val="9"/>
  </w:num>
  <w:num w:numId="16" w16cid:durableId="1725985614">
    <w:abstractNumId w:val="10"/>
  </w:num>
  <w:num w:numId="17" w16cid:durableId="974405710">
    <w:abstractNumId w:val="11"/>
  </w:num>
  <w:num w:numId="18" w16cid:durableId="78478667">
    <w:abstractNumId w:val="12"/>
  </w:num>
  <w:num w:numId="19" w16cid:durableId="771631182">
    <w:abstractNumId w:val="16"/>
  </w:num>
  <w:num w:numId="20" w16cid:durableId="1991254509">
    <w:abstractNumId w:val="17"/>
  </w:num>
  <w:num w:numId="21" w16cid:durableId="1377464891">
    <w:abstractNumId w:val="18"/>
  </w:num>
  <w:num w:numId="22" w16cid:durableId="232130635">
    <w:abstractNumId w:val="20"/>
  </w:num>
  <w:num w:numId="23" w16cid:durableId="1495805105">
    <w:abstractNumId w:val="21"/>
  </w:num>
  <w:num w:numId="24" w16cid:durableId="1349143555">
    <w:abstractNumId w:val="22"/>
  </w:num>
  <w:num w:numId="25" w16cid:durableId="1225721176">
    <w:abstractNumId w:val="23"/>
  </w:num>
  <w:num w:numId="26" w16cid:durableId="430588092">
    <w:abstractNumId w:val="24"/>
  </w:num>
  <w:num w:numId="27" w16cid:durableId="136150800">
    <w:abstractNumId w:val="25"/>
  </w:num>
  <w:num w:numId="28" w16cid:durableId="189220824">
    <w:abstractNumId w:val="59"/>
  </w:num>
  <w:num w:numId="29" w16cid:durableId="572201302">
    <w:abstractNumId w:val="89"/>
  </w:num>
  <w:num w:numId="30" w16cid:durableId="1868593574">
    <w:abstractNumId w:val="70"/>
  </w:num>
  <w:num w:numId="31" w16cid:durableId="442455884">
    <w:abstractNumId w:val="73"/>
  </w:num>
  <w:num w:numId="32" w16cid:durableId="682517178">
    <w:abstractNumId w:val="35"/>
  </w:num>
  <w:num w:numId="33" w16cid:durableId="832793994">
    <w:abstractNumId w:val="54"/>
  </w:num>
  <w:num w:numId="34" w16cid:durableId="736972313">
    <w:abstractNumId w:val="87"/>
  </w:num>
  <w:num w:numId="35" w16cid:durableId="1479614714">
    <w:abstractNumId w:val="52"/>
  </w:num>
  <w:num w:numId="36" w16cid:durableId="469513870">
    <w:abstractNumId w:val="99"/>
  </w:num>
  <w:num w:numId="37" w16cid:durableId="398289523">
    <w:abstractNumId w:val="67"/>
  </w:num>
  <w:num w:numId="38" w16cid:durableId="549532091">
    <w:abstractNumId w:val="43"/>
  </w:num>
  <w:num w:numId="39" w16cid:durableId="1299603799">
    <w:abstractNumId w:val="92"/>
  </w:num>
  <w:num w:numId="40" w16cid:durableId="802699303">
    <w:abstractNumId w:val="83"/>
  </w:num>
  <w:num w:numId="41" w16cid:durableId="1162547095">
    <w:abstractNumId w:val="81"/>
  </w:num>
  <w:num w:numId="42" w16cid:durableId="1280186893">
    <w:abstractNumId w:val="37"/>
  </w:num>
  <w:num w:numId="43" w16cid:durableId="629554175">
    <w:abstractNumId w:val="100"/>
  </w:num>
  <w:num w:numId="44" w16cid:durableId="1646008580">
    <w:abstractNumId w:val="95"/>
  </w:num>
  <w:num w:numId="45" w16cid:durableId="1282766527">
    <w:abstractNumId w:val="48"/>
  </w:num>
  <w:num w:numId="46" w16cid:durableId="1136263894">
    <w:abstractNumId w:val="38"/>
  </w:num>
  <w:num w:numId="47" w16cid:durableId="876357715">
    <w:abstractNumId w:val="88"/>
  </w:num>
  <w:num w:numId="48" w16cid:durableId="580523440">
    <w:abstractNumId w:val="80"/>
  </w:num>
  <w:num w:numId="49" w16cid:durableId="572469211">
    <w:abstractNumId w:val="36"/>
  </w:num>
  <w:num w:numId="50" w16cid:durableId="803934182">
    <w:abstractNumId w:val="65"/>
  </w:num>
  <w:num w:numId="51" w16cid:durableId="1025600980">
    <w:abstractNumId w:val="97"/>
  </w:num>
  <w:num w:numId="52" w16cid:durableId="307131351">
    <w:abstractNumId w:val="69"/>
  </w:num>
  <w:num w:numId="53" w16cid:durableId="468940139">
    <w:abstractNumId w:val="40"/>
  </w:num>
  <w:num w:numId="54" w16cid:durableId="2002469091">
    <w:abstractNumId w:val="58"/>
  </w:num>
  <w:num w:numId="55" w16cid:durableId="1896164676">
    <w:abstractNumId w:val="101"/>
  </w:num>
  <w:num w:numId="56" w16cid:durableId="2102947481">
    <w:abstractNumId w:val="85"/>
  </w:num>
  <w:num w:numId="57" w16cid:durableId="1116145548">
    <w:abstractNumId w:val="62"/>
  </w:num>
  <w:num w:numId="58" w16cid:durableId="2140756245">
    <w:abstractNumId w:val="77"/>
  </w:num>
  <w:num w:numId="59" w16cid:durableId="1280990112">
    <w:abstractNumId w:val="82"/>
  </w:num>
  <w:num w:numId="60" w16cid:durableId="1436515181">
    <w:abstractNumId w:val="75"/>
  </w:num>
  <w:num w:numId="61" w16cid:durableId="1241449374">
    <w:abstractNumId w:val="71"/>
  </w:num>
  <w:num w:numId="62" w16cid:durableId="563686309">
    <w:abstractNumId w:val="46"/>
  </w:num>
  <w:num w:numId="63" w16cid:durableId="1096436803">
    <w:abstractNumId w:val="76"/>
  </w:num>
  <w:num w:numId="64" w16cid:durableId="1489788527">
    <w:abstractNumId w:val="56"/>
  </w:num>
  <w:num w:numId="65" w16cid:durableId="1580746604">
    <w:abstractNumId w:val="68"/>
  </w:num>
  <w:num w:numId="66" w16cid:durableId="1327779703">
    <w:abstractNumId w:val="66"/>
  </w:num>
  <w:num w:numId="67" w16cid:durableId="1845391532">
    <w:abstractNumId w:val="50"/>
  </w:num>
  <w:num w:numId="68" w16cid:durableId="1378316455">
    <w:abstractNumId w:val="64"/>
  </w:num>
  <w:num w:numId="69" w16cid:durableId="875893300">
    <w:abstractNumId w:val="47"/>
  </w:num>
  <w:num w:numId="70" w16cid:durableId="1151485035">
    <w:abstractNumId w:val="41"/>
  </w:num>
  <w:num w:numId="71" w16cid:durableId="1507406350">
    <w:abstractNumId w:val="79"/>
  </w:num>
  <w:num w:numId="72" w16cid:durableId="1145010028">
    <w:abstractNumId w:val="98"/>
  </w:num>
  <w:num w:numId="73" w16cid:durableId="1012030430">
    <w:abstractNumId w:val="55"/>
  </w:num>
  <w:num w:numId="74" w16cid:durableId="1269200382">
    <w:abstractNumId w:val="84"/>
  </w:num>
  <w:num w:numId="75" w16cid:durableId="1395813190">
    <w:abstractNumId w:val="91"/>
  </w:num>
  <w:num w:numId="76" w16cid:durableId="1135608225">
    <w:abstractNumId w:val="44"/>
  </w:num>
  <w:num w:numId="77" w16cid:durableId="998003122">
    <w:abstractNumId w:val="49"/>
  </w:num>
  <w:num w:numId="78" w16cid:durableId="1352685942">
    <w:abstractNumId w:val="90"/>
  </w:num>
  <w:num w:numId="79" w16cid:durableId="45706991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030301490">
    <w:abstractNumId w:val="51"/>
  </w:num>
  <w:num w:numId="81" w16cid:durableId="1606428192">
    <w:abstractNumId w:val="74"/>
  </w:num>
  <w:num w:numId="82" w16cid:durableId="804276300">
    <w:abstractNumId w:val="39"/>
  </w:num>
  <w:num w:numId="83" w16cid:durableId="1992056970">
    <w:abstractNumId w:val="45"/>
  </w:num>
  <w:num w:numId="84" w16cid:durableId="1381854990">
    <w:abstractNumId w:val="63"/>
  </w:num>
  <w:num w:numId="85" w16cid:durableId="1162743491">
    <w:abstractNumId w:val="104"/>
  </w:num>
  <w:num w:numId="86" w16cid:durableId="220141793">
    <w:abstractNumId w:val="94"/>
  </w:num>
  <w:num w:numId="87" w16cid:durableId="438329952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6DD8"/>
    <w:rsid w:val="00006F78"/>
    <w:rsid w:val="00007072"/>
    <w:rsid w:val="00010029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6E9D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6EF7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0CD4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5F61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4848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465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B5B"/>
    <w:rsid w:val="00252216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7AB"/>
    <w:rsid w:val="002729AC"/>
    <w:rsid w:val="00272C32"/>
    <w:rsid w:val="00273D16"/>
    <w:rsid w:val="002745EE"/>
    <w:rsid w:val="0027474C"/>
    <w:rsid w:val="0027511C"/>
    <w:rsid w:val="00275FCF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510"/>
    <w:rsid w:val="002F477B"/>
    <w:rsid w:val="002F47B1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492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D23"/>
    <w:rsid w:val="00361128"/>
    <w:rsid w:val="003611AD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6CC7"/>
    <w:rsid w:val="00377324"/>
    <w:rsid w:val="00377684"/>
    <w:rsid w:val="003776B4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5123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3C7C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02D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856"/>
    <w:rsid w:val="005D6EDA"/>
    <w:rsid w:val="005D7D3C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872"/>
    <w:rsid w:val="00673A96"/>
    <w:rsid w:val="00674813"/>
    <w:rsid w:val="00674A3C"/>
    <w:rsid w:val="006751CB"/>
    <w:rsid w:val="006751D4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5C4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40D1"/>
    <w:rsid w:val="008B5400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825"/>
    <w:rsid w:val="008D39F9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375B"/>
    <w:rsid w:val="0091431C"/>
    <w:rsid w:val="009143F0"/>
    <w:rsid w:val="009145AE"/>
    <w:rsid w:val="009148AE"/>
    <w:rsid w:val="00916484"/>
    <w:rsid w:val="0091798E"/>
    <w:rsid w:val="009201B2"/>
    <w:rsid w:val="00920664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AE"/>
    <w:rsid w:val="009F35D4"/>
    <w:rsid w:val="009F393F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782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7B70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22A6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36CE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C788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2DF0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242"/>
    <w:rsid w:val="00C25520"/>
    <w:rsid w:val="00C25B43"/>
    <w:rsid w:val="00C272BA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82D"/>
    <w:rsid w:val="00C54346"/>
    <w:rsid w:val="00C55399"/>
    <w:rsid w:val="00C55FC1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3E9C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5B65"/>
    <w:rsid w:val="00CA5B9C"/>
    <w:rsid w:val="00CA6BF6"/>
    <w:rsid w:val="00CA7AAA"/>
    <w:rsid w:val="00CA7D26"/>
    <w:rsid w:val="00CA7D80"/>
    <w:rsid w:val="00CA7DDB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0E63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C90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5249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3EB4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0041"/>
    <w:rsid w:val="00ED235B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866"/>
    <w:rsid w:val="00F13BAA"/>
    <w:rsid w:val="00F166A2"/>
    <w:rsid w:val="00F167E0"/>
    <w:rsid w:val="00F16A3D"/>
    <w:rsid w:val="00F16E2C"/>
    <w:rsid w:val="00F1758D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8CFA4-755D-489A-AEA6-E74B77C03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2021-02-23T13:13:00Z</cp:lastPrinted>
  <dcterms:created xsi:type="dcterms:W3CDTF">2023-11-08T11:50:00Z</dcterms:created>
  <dcterms:modified xsi:type="dcterms:W3CDTF">2023-11-08T11:50:00Z</dcterms:modified>
</cp:coreProperties>
</file>