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1D7EA" w14:textId="77777777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065505A0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06C587E5" w14:textId="41319582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0E4F0F">
        <w:rPr>
          <w:rFonts w:ascii="Cambria" w:hAnsi="Cambria" w:cs="Arial"/>
          <w:sz w:val="20"/>
          <w:szCs w:val="20"/>
        </w:rPr>
        <w:t>5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62FB1B94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565DF03B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6CD5DDC0" w14:textId="77777777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 xml:space="preserve">WYKAZ </w:t>
      </w:r>
      <w:r w:rsidR="00E1795F" w:rsidRPr="007E14E8">
        <w:rPr>
          <w:rFonts w:ascii="Cambria" w:hAnsi="Cambria" w:cs="Arial"/>
          <w:b/>
          <w:sz w:val="20"/>
          <w:szCs w:val="20"/>
        </w:rPr>
        <w:t>WYKONANYCH ROBÓT</w:t>
      </w:r>
      <w:r w:rsidRPr="007E14E8">
        <w:rPr>
          <w:rFonts w:ascii="Cambria" w:hAnsi="Cambria" w:cs="Arial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63A8F22E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635FAA0C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680B784E" w14:textId="6E5C3F04" w:rsidR="0078061D" w:rsidRPr="007E14E8" w:rsidRDefault="0078061D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E14E8">
        <w:rPr>
          <w:rFonts w:ascii="Cambria" w:hAnsi="Cambria" w:cs="Arial"/>
          <w:b/>
          <w:bCs/>
          <w:sz w:val="22"/>
          <w:szCs w:val="22"/>
        </w:rPr>
        <w:t>„</w:t>
      </w:r>
      <w:r w:rsidR="00F565E4" w:rsidRPr="00F565E4">
        <w:rPr>
          <w:rFonts w:ascii="Cambria" w:hAnsi="Cambria" w:cs="Arial"/>
          <w:b/>
          <w:bCs/>
          <w:sz w:val="20"/>
          <w:szCs w:val="20"/>
        </w:rPr>
        <w:t>ZMIANA SPOSOBU U</w:t>
      </w:r>
      <w:r w:rsidR="00260B9B">
        <w:rPr>
          <w:rFonts w:ascii="Cambria" w:hAnsi="Cambria" w:cs="Arial"/>
          <w:b/>
          <w:bCs/>
          <w:sz w:val="20"/>
          <w:szCs w:val="20"/>
        </w:rPr>
        <w:t>Ż</w:t>
      </w:r>
      <w:r w:rsidR="00F565E4" w:rsidRPr="00F565E4">
        <w:rPr>
          <w:rFonts w:ascii="Cambria" w:hAnsi="Cambria" w:cs="Arial"/>
          <w:b/>
          <w:bCs/>
          <w:sz w:val="20"/>
          <w:szCs w:val="20"/>
        </w:rPr>
        <w:t xml:space="preserve">YTKOWANIA POMIESZCZEŃ </w:t>
      </w:r>
      <w:r w:rsidR="00260B9B">
        <w:rPr>
          <w:rFonts w:ascii="Cambria" w:hAnsi="Cambria" w:cs="Arial"/>
          <w:b/>
          <w:bCs/>
          <w:sz w:val="20"/>
          <w:szCs w:val="20"/>
        </w:rPr>
        <w:t>BIBLIOTEKI W OSIEKU</w:t>
      </w:r>
      <w:r w:rsidR="00F565E4" w:rsidRPr="00F565E4">
        <w:rPr>
          <w:rFonts w:ascii="Cambria" w:hAnsi="Cambria" w:cs="Arial"/>
          <w:b/>
          <w:bCs/>
          <w:sz w:val="20"/>
          <w:szCs w:val="20"/>
        </w:rPr>
        <w:t xml:space="preserve"> NA ŻŁOBEK SAMORZ</w:t>
      </w:r>
      <w:r w:rsidR="00260B9B">
        <w:rPr>
          <w:rFonts w:ascii="Cambria" w:hAnsi="Cambria" w:cs="Arial"/>
          <w:b/>
          <w:bCs/>
          <w:sz w:val="20"/>
          <w:szCs w:val="20"/>
        </w:rPr>
        <w:t>Ą</w:t>
      </w:r>
      <w:r w:rsidR="00F565E4" w:rsidRPr="00F565E4">
        <w:rPr>
          <w:rFonts w:ascii="Cambria" w:hAnsi="Cambria" w:cs="Arial"/>
          <w:b/>
          <w:bCs/>
          <w:sz w:val="20"/>
          <w:szCs w:val="20"/>
        </w:rPr>
        <w:t>DOWY</w:t>
      </w:r>
      <w:r w:rsidR="007B3C49">
        <w:rPr>
          <w:rFonts w:ascii="Cambria" w:hAnsi="Cambria" w:cs="Arial"/>
          <w:b/>
          <w:bCs/>
          <w:sz w:val="20"/>
          <w:szCs w:val="20"/>
        </w:rPr>
        <w:t>”</w:t>
      </w:r>
    </w:p>
    <w:p w14:paraId="1B134266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4CE6F269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2EE7831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2185C5AC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848"/>
        <w:gridCol w:w="1564"/>
        <w:gridCol w:w="1425"/>
        <w:gridCol w:w="2133"/>
        <w:gridCol w:w="1886"/>
      </w:tblGrid>
      <w:tr w:rsidR="00EC6B7B" w:rsidRPr="007E14E8" w14:paraId="72ADFD84" w14:textId="77777777" w:rsidTr="00C3136F">
        <w:trPr>
          <w:cantSplit/>
          <w:trHeight w:hRule="exact" w:val="1294"/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FD111B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E86066F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B1B10F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inwestycji (</w:t>
            </w: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zł)</w:t>
            </w:r>
          </w:p>
          <w:p w14:paraId="59E2530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5A9837C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A13114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6EE486EF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50196148" w14:textId="77777777" w:rsidR="00EC6B7B" w:rsidRPr="007E14E8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78B5D4B4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C3136F" w:rsidRPr="007E14E8" w14:paraId="12D13725" w14:textId="3E2DC8BC" w:rsidTr="00C3136F">
        <w:trPr>
          <w:cantSplit/>
          <w:trHeight w:hRule="exact" w:val="1439"/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E3A22C" w14:textId="6571FCB1" w:rsidR="00C3136F" w:rsidRPr="007E14E8" w:rsidRDefault="00C3136F" w:rsidP="00022B16">
            <w:pPr>
              <w:spacing w:line="276" w:lineRule="auto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898486" w14:textId="77777777" w:rsidR="00C3136F" w:rsidRPr="007E14E8" w:rsidRDefault="00C3136F" w:rsidP="00C3136F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35ADCF7D" w14:textId="77777777" w:rsidR="00C3136F" w:rsidRPr="007E14E8" w:rsidRDefault="00C3136F" w:rsidP="00C3136F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67FDBAD6" w14:textId="77777777" w:rsidR="00C3136F" w:rsidRDefault="00C3136F" w:rsidP="00C3136F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 xml:space="preserve">polegającą </w:t>
            </w:r>
            <w:bookmarkStart w:id="0" w:name="_Hlk194401995"/>
            <w:r w:rsidRPr="00430594">
              <w:rPr>
                <w:rFonts w:ascii="Cambria" w:hAnsi="Cambria" w:cs="Arial"/>
                <w:sz w:val="20"/>
                <w:szCs w:val="20"/>
              </w:rPr>
              <w:t>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06B72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lub remoncie </w:t>
            </w:r>
            <w:r>
              <w:rPr>
                <w:rFonts w:ascii="Cambria" w:hAnsi="Cambria" w:cs="Arial"/>
                <w:sz w:val="20"/>
                <w:szCs w:val="20"/>
              </w:rPr>
              <w:t>budynku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żłobka lub przedszkola</w:t>
            </w:r>
            <w:bookmarkEnd w:id="0"/>
          </w:p>
          <w:p w14:paraId="0BF58813" w14:textId="77777777" w:rsidR="00C3136F" w:rsidRPr="007E14E8" w:rsidRDefault="00C3136F" w:rsidP="00C3136F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……………………………….</w:t>
            </w:r>
          </w:p>
          <w:p w14:paraId="5AEE6A13" w14:textId="77777777" w:rsidR="00C3136F" w:rsidRPr="007E14E8" w:rsidRDefault="00C3136F" w:rsidP="00022B16">
            <w:pPr>
              <w:spacing w:line="276" w:lineRule="auto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F8154A" w14:textId="77777777" w:rsidR="00C3136F" w:rsidRPr="007E14E8" w:rsidRDefault="00C3136F" w:rsidP="00022B16">
            <w:pPr>
              <w:spacing w:line="276" w:lineRule="auto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6DB26A" w14:textId="77777777" w:rsidR="00C3136F" w:rsidRPr="007E14E8" w:rsidRDefault="00C3136F" w:rsidP="00022B16">
            <w:pPr>
              <w:spacing w:line="276" w:lineRule="auto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443947" w14:textId="77777777" w:rsidR="00C3136F" w:rsidRPr="007E14E8" w:rsidRDefault="00C3136F" w:rsidP="00022B16">
            <w:pPr>
              <w:spacing w:line="276" w:lineRule="auto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D7AA810" w14:textId="716C5240" w:rsidR="00C3136F" w:rsidRPr="007E14E8" w:rsidRDefault="00C3136F" w:rsidP="00C3136F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984A41" w:rsidRPr="007E14E8" w14:paraId="0CF811C9" w14:textId="77777777" w:rsidTr="00C3136F">
        <w:trPr>
          <w:cantSplit/>
          <w:trHeight w:val="986"/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3D5304" w14:textId="279FF3E6" w:rsidR="00984A41" w:rsidRPr="007E14E8" w:rsidRDefault="00C3136F" w:rsidP="00C3136F">
            <w:pPr>
              <w:snapToGrid w:val="0"/>
              <w:spacing w:line="276" w:lineRule="auto"/>
              <w:ind w:right="115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A6B2B7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C2316D6" w14:textId="77777777" w:rsidR="00984A41" w:rsidRPr="007E14E8" w:rsidRDefault="00984A41" w:rsidP="008561DB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392FC910" w14:textId="77777777" w:rsidR="00984A41" w:rsidRPr="007E14E8" w:rsidRDefault="00984A41" w:rsidP="008561DB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794142ED" w14:textId="3D99DF0B" w:rsidR="005662B2" w:rsidRDefault="00A34E3E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Pr="00430594">
              <w:rPr>
                <w:rFonts w:ascii="Cambria" w:hAnsi="Cambria" w:cs="Arial"/>
                <w:sz w:val="20"/>
                <w:szCs w:val="20"/>
              </w:rPr>
              <w:t>polegającą na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5662B2" w:rsidRPr="00906B72">
              <w:rPr>
                <w:rFonts w:ascii="Cambria" w:hAnsi="Cambria" w:cs="Arial"/>
                <w:sz w:val="20"/>
                <w:szCs w:val="20"/>
              </w:rPr>
              <w:t xml:space="preserve">budowie lub przebudowie lub rozbudowie lub modernizacji lub remoncie </w:t>
            </w:r>
            <w:r w:rsidR="00896443">
              <w:rPr>
                <w:rFonts w:ascii="Cambria" w:hAnsi="Cambria" w:cs="Arial"/>
                <w:sz w:val="20"/>
                <w:szCs w:val="20"/>
              </w:rPr>
              <w:t>budynku</w:t>
            </w:r>
            <w:r w:rsidR="005662B2"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C3136F">
              <w:rPr>
                <w:rFonts w:ascii="Cambria" w:hAnsi="Cambria" w:cs="Arial"/>
                <w:b/>
                <w:sz w:val="20"/>
                <w:szCs w:val="20"/>
              </w:rPr>
              <w:t xml:space="preserve"> żłobka lub przedszkola</w:t>
            </w:r>
          </w:p>
          <w:p w14:paraId="57B16F50" w14:textId="77777777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……………………………….</w:t>
            </w:r>
          </w:p>
          <w:p w14:paraId="4D083B96" w14:textId="77777777" w:rsidR="00984A41" w:rsidRPr="007E14E8" w:rsidRDefault="00984A41" w:rsidP="008561DB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2B611" w14:textId="77777777" w:rsidR="00984A41" w:rsidRPr="007E14E8" w:rsidRDefault="00984A41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6F9C71" w14:textId="77777777" w:rsidR="00984A41" w:rsidRPr="007E14E8" w:rsidRDefault="00984A41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D174F8" w14:textId="77777777" w:rsidR="00984A41" w:rsidRPr="007E14E8" w:rsidRDefault="00984A41" w:rsidP="008561DB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181005F" w14:textId="77777777" w:rsidR="00984A41" w:rsidRPr="007E14E8" w:rsidRDefault="00984A41" w:rsidP="008561DB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23CEF442" w14:textId="77777777" w:rsidR="00A34E3E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p w14:paraId="557D5035" w14:textId="77777777" w:rsidR="00DA509A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p w14:paraId="437ADEFD" w14:textId="77777777" w:rsidR="00A34E3E" w:rsidRPr="007E14E8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</w:p>
    <w:sectPr w:rsidR="00A34E3E" w:rsidRPr="007E14E8" w:rsidSect="00C026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64407" w14:textId="77777777" w:rsidR="00AB5CB8" w:rsidRDefault="00AB5CB8">
      <w:r>
        <w:separator/>
      </w:r>
    </w:p>
  </w:endnote>
  <w:endnote w:type="continuationSeparator" w:id="0">
    <w:p w14:paraId="08904F24" w14:textId="77777777" w:rsidR="00AB5CB8" w:rsidRDefault="00AB5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62137" w14:textId="77777777" w:rsidR="00AE02C5" w:rsidRDefault="004271A0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252AED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84DAB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66E885D7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01637874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010AA78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7A689D80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38DA4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726DCB47" w14:textId="77777777" w:rsidR="00B44CA4" w:rsidRPr="00BE4CF5" w:rsidRDefault="00B44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70C51" w14:textId="77777777" w:rsidR="00AB5CB8" w:rsidRDefault="00AB5CB8">
      <w:r>
        <w:separator/>
      </w:r>
    </w:p>
  </w:footnote>
  <w:footnote w:type="continuationSeparator" w:id="0">
    <w:p w14:paraId="3776E558" w14:textId="77777777" w:rsidR="00AB5CB8" w:rsidRDefault="00AB5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0A06" w14:textId="77777777" w:rsidR="00BC5832" w:rsidRDefault="00BC58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DF8A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62CA02F3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7AE01916" w14:textId="77777777" w:rsidR="000C6D2A" w:rsidRPr="003250C8" w:rsidRDefault="000C6D2A" w:rsidP="003250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0BEF7" w14:textId="37E84105" w:rsidR="001B5713" w:rsidRPr="001B5713" w:rsidRDefault="001B5713" w:rsidP="001B5713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1B5713">
      <w:rPr>
        <w:rFonts w:ascii="Arial" w:hAnsi="Arial" w:cs="Arial"/>
        <w:sz w:val="16"/>
        <w:szCs w:val="16"/>
      </w:rPr>
      <w:t>Nr postępowania: BI. 271.</w:t>
    </w:r>
    <w:r w:rsidR="000E4F0F">
      <w:rPr>
        <w:rFonts w:ascii="Arial" w:hAnsi="Arial" w:cs="Arial"/>
        <w:sz w:val="16"/>
        <w:szCs w:val="16"/>
      </w:rPr>
      <w:t>2</w:t>
    </w:r>
    <w:r w:rsidRPr="001B5713">
      <w:rPr>
        <w:rFonts w:ascii="Arial" w:hAnsi="Arial" w:cs="Arial"/>
        <w:sz w:val="16"/>
        <w:szCs w:val="16"/>
      </w:rPr>
      <w:t>.2025.WP</w:t>
    </w:r>
  </w:p>
  <w:p w14:paraId="5FEAF4A7" w14:textId="77777777" w:rsidR="001B5713" w:rsidRPr="001B5713" w:rsidRDefault="001B5713" w:rsidP="001B5713">
    <w:pPr>
      <w:tabs>
        <w:tab w:val="center" w:pos="4536"/>
        <w:tab w:val="right" w:pos="9072"/>
      </w:tabs>
    </w:pPr>
  </w:p>
  <w:p w14:paraId="683E9276" w14:textId="77777777" w:rsidR="00C02626" w:rsidRPr="001C2FA9" w:rsidRDefault="00C02626" w:rsidP="001C2F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45914147">
    <w:abstractNumId w:val="33"/>
  </w:num>
  <w:num w:numId="2" w16cid:durableId="1642613083">
    <w:abstractNumId w:val="38"/>
  </w:num>
  <w:num w:numId="3" w16cid:durableId="594477335">
    <w:abstractNumId w:val="27"/>
  </w:num>
  <w:num w:numId="4" w16cid:durableId="520167776">
    <w:abstractNumId w:val="24"/>
  </w:num>
  <w:num w:numId="5" w16cid:durableId="1501967831">
    <w:abstractNumId w:val="18"/>
  </w:num>
  <w:num w:numId="6" w16cid:durableId="1907492680">
    <w:abstractNumId w:val="30"/>
  </w:num>
  <w:num w:numId="7" w16cid:durableId="1156605919">
    <w:abstractNumId w:val="34"/>
  </w:num>
  <w:num w:numId="8" w16cid:durableId="1706324200">
    <w:abstractNumId w:val="22"/>
  </w:num>
  <w:num w:numId="9" w16cid:durableId="1058941892">
    <w:abstractNumId w:val="45"/>
  </w:num>
  <w:num w:numId="10" w16cid:durableId="1495872262">
    <w:abstractNumId w:val="50"/>
  </w:num>
  <w:num w:numId="11" w16cid:durableId="753355772">
    <w:abstractNumId w:val="19"/>
  </w:num>
  <w:num w:numId="12" w16cid:durableId="1786341680">
    <w:abstractNumId w:val="48"/>
  </w:num>
  <w:num w:numId="13" w16cid:durableId="131869228">
    <w:abstractNumId w:val="49"/>
  </w:num>
  <w:num w:numId="14" w16cid:durableId="853958461">
    <w:abstractNumId w:val="12"/>
  </w:num>
  <w:num w:numId="15" w16cid:durableId="1130587295">
    <w:abstractNumId w:val="25"/>
  </w:num>
  <w:num w:numId="16" w16cid:durableId="54740390">
    <w:abstractNumId w:val="29"/>
  </w:num>
  <w:num w:numId="17" w16cid:durableId="1505170764">
    <w:abstractNumId w:val="44"/>
  </w:num>
  <w:num w:numId="18" w16cid:durableId="1325744392">
    <w:abstractNumId w:val="21"/>
  </w:num>
  <w:num w:numId="19" w16cid:durableId="1378893939">
    <w:abstractNumId w:val="13"/>
  </w:num>
  <w:num w:numId="20" w16cid:durableId="2064481543">
    <w:abstractNumId w:val="16"/>
  </w:num>
  <w:num w:numId="21" w16cid:durableId="1309045081">
    <w:abstractNumId w:val="39"/>
  </w:num>
  <w:num w:numId="22" w16cid:durableId="943459582">
    <w:abstractNumId w:val="17"/>
  </w:num>
  <w:num w:numId="23" w16cid:durableId="158235550">
    <w:abstractNumId w:val="43"/>
  </w:num>
  <w:num w:numId="24" w16cid:durableId="2041007219">
    <w:abstractNumId w:val="41"/>
  </w:num>
  <w:num w:numId="25" w16cid:durableId="1358972251">
    <w:abstractNumId w:val="20"/>
  </w:num>
  <w:num w:numId="26" w16cid:durableId="204231555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0477877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86872610">
    <w:abstractNumId w:val="3"/>
  </w:num>
  <w:num w:numId="29" w16cid:durableId="2134014108">
    <w:abstractNumId w:val="8"/>
  </w:num>
  <w:num w:numId="30" w16cid:durableId="1173489263">
    <w:abstractNumId w:val="2"/>
  </w:num>
  <w:num w:numId="31" w16cid:durableId="706368210">
    <w:abstractNumId w:val="37"/>
  </w:num>
  <w:num w:numId="32" w16cid:durableId="1926837382">
    <w:abstractNumId w:val="11"/>
  </w:num>
  <w:num w:numId="33" w16cid:durableId="736708757">
    <w:abstractNumId w:val="26"/>
  </w:num>
  <w:num w:numId="34" w16cid:durableId="2048211613">
    <w:abstractNumId w:val="40"/>
  </w:num>
  <w:num w:numId="35" w16cid:durableId="1507210145">
    <w:abstractNumId w:val="15"/>
  </w:num>
  <w:num w:numId="36" w16cid:durableId="917129281">
    <w:abstractNumId w:val="47"/>
  </w:num>
  <w:num w:numId="37" w16cid:durableId="1370497376">
    <w:abstractNumId w:val="14"/>
  </w:num>
  <w:num w:numId="38" w16cid:durableId="1895964874">
    <w:abstractNumId w:val="10"/>
  </w:num>
  <w:num w:numId="39" w16cid:durableId="158810823">
    <w:abstractNumId w:val="23"/>
  </w:num>
  <w:num w:numId="40" w16cid:durableId="1578201546">
    <w:abstractNumId w:val="35"/>
  </w:num>
  <w:num w:numId="41" w16cid:durableId="132529107">
    <w:abstractNumId w:val="31"/>
  </w:num>
  <w:num w:numId="42" w16cid:durableId="13913401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32128129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2B16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4F0F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4C70"/>
    <w:rsid w:val="001A5611"/>
    <w:rsid w:val="001B000A"/>
    <w:rsid w:val="001B3135"/>
    <w:rsid w:val="001B5713"/>
    <w:rsid w:val="001B65FF"/>
    <w:rsid w:val="001C12C8"/>
    <w:rsid w:val="001C256F"/>
    <w:rsid w:val="001C2FA9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0B9B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EEF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B5F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1A0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4E4C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CA3"/>
    <w:rsid w:val="00582873"/>
    <w:rsid w:val="00582D56"/>
    <w:rsid w:val="00586F80"/>
    <w:rsid w:val="0059008C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2C2A"/>
    <w:rsid w:val="00644938"/>
    <w:rsid w:val="00645158"/>
    <w:rsid w:val="0064532E"/>
    <w:rsid w:val="006524E0"/>
    <w:rsid w:val="00652ADE"/>
    <w:rsid w:val="0065381F"/>
    <w:rsid w:val="006542AE"/>
    <w:rsid w:val="00656725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EC8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553A"/>
    <w:rsid w:val="007C62EE"/>
    <w:rsid w:val="007C6BFF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92186"/>
    <w:rsid w:val="00893A77"/>
    <w:rsid w:val="00896443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49C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C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950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3C15"/>
    <w:rsid w:val="00A97F70"/>
    <w:rsid w:val="00AA4266"/>
    <w:rsid w:val="00AA5D71"/>
    <w:rsid w:val="00AB058C"/>
    <w:rsid w:val="00AB224B"/>
    <w:rsid w:val="00AB2527"/>
    <w:rsid w:val="00AB5CB8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C5832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E6FDC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36F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45CD6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541B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1795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6D2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565E4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35FD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31FD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1BC90"/>
  <w15:docId w15:val="{5F0829E4-2389-4911-8889-148416A7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71A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7" ma:contentTypeDescription="Utwórz nowy dokument." ma:contentTypeScope="" ma:versionID="218acde85a04ca7b20f6448ed23de4e4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103c231173b00c925cb2308e41566acd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771BED-7BF5-403C-A8AC-1FE75460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UMiGUser</cp:lastModifiedBy>
  <cp:revision>6</cp:revision>
  <cp:lastPrinted>2020-12-21T07:19:00Z</cp:lastPrinted>
  <dcterms:created xsi:type="dcterms:W3CDTF">2025-02-28T12:18:00Z</dcterms:created>
  <dcterms:modified xsi:type="dcterms:W3CDTF">2025-04-01T10:16:00Z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