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3F39CB73" w:rsidR="00FC3D2F" w:rsidRPr="00444392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444392">
        <w:rPr>
          <w:rFonts w:ascii="Arial" w:hAnsi="Arial" w:cs="Arial"/>
          <w:b/>
          <w:sz w:val="20"/>
          <w:szCs w:val="20"/>
          <w:lang w:eastAsia="zh-CN"/>
        </w:rPr>
        <w:t>A</w:t>
      </w:r>
      <w:r w:rsidR="00FC3D2F" w:rsidRPr="00444392">
        <w:rPr>
          <w:rFonts w:ascii="Arial" w:hAnsi="Arial" w:cs="Arial"/>
          <w:b/>
          <w:sz w:val="20"/>
          <w:szCs w:val="20"/>
          <w:lang w:eastAsia="zh-CN"/>
        </w:rPr>
        <w:t>P-272-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P</w:t>
      </w:r>
      <w:r w:rsidR="000A07BB" w:rsidRPr="00444392">
        <w:rPr>
          <w:rFonts w:ascii="Arial" w:hAnsi="Arial" w:cs="Arial"/>
          <w:b/>
          <w:sz w:val="20"/>
          <w:szCs w:val="20"/>
          <w:lang w:eastAsia="zh-CN"/>
        </w:rPr>
        <w:t>N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-</w:t>
      </w:r>
      <w:r w:rsidR="00AF0A8F" w:rsidRPr="00444392">
        <w:rPr>
          <w:rFonts w:ascii="Arial" w:hAnsi="Arial" w:cs="Arial"/>
          <w:b/>
          <w:sz w:val="20"/>
          <w:szCs w:val="20"/>
          <w:lang w:eastAsia="zh-CN"/>
        </w:rPr>
        <w:t>12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/202</w:t>
      </w:r>
      <w:r w:rsidR="00A12C53" w:rsidRPr="00444392">
        <w:rPr>
          <w:rFonts w:ascii="Arial" w:hAnsi="Arial" w:cs="Arial"/>
          <w:b/>
          <w:sz w:val="20"/>
          <w:szCs w:val="20"/>
          <w:lang w:eastAsia="zh-CN"/>
        </w:rPr>
        <w:t>5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14:paraId="62F02539" w14:textId="067F4784" w:rsidR="00EB1805" w:rsidRPr="0082323B" w:rsidRDefault="00EB1805" w:rsidP="00444392">
      <w:pPr>
        <w:ind w:left="6372"/>
        <w:jc w:val="right"/>
        <w:rPr>
          <w:rFonts w:ascii="Arial" w:hAnsi="Arial" w:cs="Arial"/>
          <w:b/>
          <w:sz w:val="20"/>
          <w:szCs w:val="20"/>
        </w:rPr>
      </w:pPr>
      <w:r w:rsidRPr="0082323B">
        <w:rPr>
          <w:rFonts w:ascii="Arial" w:hAnsi="Arial" w:cs="Arial"/>
          <w:b/>
          <w:sz w:val="20"/>
          <w:szCs w:val="20"/>
        </w:rPr>
        <w:t>Załącznik nr 1</w:t>
      </w:r>
      <w:r w:rsidR="0082323B" w:rsidRPr="0082323B">
        <w:rPr>
          <w:rFonts w:ascii="Arial" w:hAnsi="Arial" w:cs="Arial"/>
          <w:b/>
          <w:sz w:val="20"/>
          <w:szCs w:val="20"/>
        </w:rPr>
        <w:t>1</w:t>
      </w:r>
      <w:r w:rsidRPr="0082323B">
        <w:rPr>
          <w:rFonts w:ascii="Arial" w:hAnsi="Arial" w:cs="Arial"/>
          <w:b/>
          <w:sz w:val="20"/>
          <w:szCs w:val="20"/>
        </w:rPr>
        <w:t xml:space="preserve"> do SWZ</w:t>
      </w:r>
    </w:p>
    <w:p w14:paraId="31D0E894" w14:textId="77777777" w:rsidR="00EB1805" w:rsidRPr="0082323B" w:rsidRDefault="00EB1805" w:rsidP="00EB1805">
      <w:pPr>
        <w:spacing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0A9C5977" w14:textId="6822E253" w:rsidR="0082323B" w:rsidRPr="0082323B" w:rsidRDefault="0082323B" w:rsidP="0082323B">
      <w:pPr>
        <w:rPr>
          <w:rFonts w:ascii="Arial" w:hAnsi="Arial" w:cs="Arial"/>
          <w:b/>
          <w:sz w:val="20"/>
          <w:szCs w:val="20"/>
        </w:rPr>
      </w:pPr>
      <w:r w:rsidRPr="0082323B">
        <w:rPr>
          <w:rFonts w:ascii="Arial" w:hAnsi="Arial" w:cs="Arial"/>
          <w:b/>
          <w:sz w:val="20"/>
          <w:szCs w:val="20"/>
        </w:rPr>
        <w:t>Podmiot udostępniający zasoby:</w:t>
      </w:r>
      <w:r w:rsidRPr="0082323B"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2B20E726" w14:textId="77777777" w:rsidR="0082323B" w:rsidRPr="0082323B" w:rsidRDefault="0082323B" w:rsidP="0082323B">
      <w:pPr>
        <w:rPr>
          <w:rFonts w:ascii="Arial" w:hAnsi="Arial" w:cs="Arial"/>
          <w:b/>
          <w:sz w:val="20"/>
          <w:szCs w:val="20"/>
        </w:rPr>
      </w:pPr>
    </w:p>
    <w:p w14:paraId="28506A22" w14:textId="36B05DE3" w:rsidR="0082323B" w:rsidRPr="0082323B" w:rsidRDefault="0082323B" w:rsidP="0082323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30045F36" w14:textId="77777777" w:rsidR="0082323B" w:rsidRPr="0082323B" w:rsidRDefault="0082323B" w:rsidP="0082323B">
      <w:pPr>
        <w:ind w:right="5953"/>
        <w:rPr>
          <w:rFonts w:ascii="Arial" w:hAnsi="Arial" w:cs="Arial"/>
          <w:i/>
          <w:sz w:val="20"/>
          <w:szCs w:val="20"/>
        </w:rPr>
      </w:pPr>
      <w:r w:rsidRPr="0082323B">
        <w:rPr>
          <w:rFonts w:ascii="Arial" w:hAnsi="Arial" w:cs="Arial"/>
          <w:i/>
          <w:sz w:val="20"/>
          <w:szCs w:val="20"/>
        </w:rPr>
        <w:t>(pełna nazwa/firma, adres, NIP/PESEL, KRS/CEiDG)</w:t>
      </w:r>
    </w:p>
    <w:p w14:paraId="32C571AF" w14:textId="77777777" w:rsidR="0082323B" w:rsidRPr="0082323B" w:rsidRDefault="0082323B" w:rsidP="0082323B">
      <w:pPr>
        <w:rPr>
          <w:rFonts w:ascii="Arial" w:hAnsi="Arial" w:cs="Arial"/>
          <w:sz w:val="20"/>
          <w:szCs w:val="20"/>
          <w:u w:val="single"/>
        </w:rPr>
      </w:pPr>
      <w:r w:rsidRPr="0082323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BA722F6" w14:textId="77777777" w:rsidR="0082323B" w:rsidRPr="0082323B" w:rsidRDefault="0082323B" w:rsidP="0082323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………………………………………</w:t>
      </w:r>
    </w:p>
    <w:p w14:paraId="35F50FC9" w14:textId="77777777" w:rsidR="0082323B" w:rsidRPr="0082323B" w:rsidRDefault="0082323B" w:rsidP="0082323B">
      <w:pPr>
        <w:ind w:right="5953"/>
        <w:rPr>
          <w:rFonts w:ascii="Arial" w:hAnsi="Arial" w:cs="Arial"/>
          <w:i/>
          <w:sz w:val="20"/>
          <w:szCs w:val="20"/>
        </w:rPr>
      </w:pPr>
      <w:r w:rsidRPr="0082323B">
        <w:rPr>
          <w:rFonts w:ascii="Arial" w:hAnsi="Arial" w:cs="Arial"/>
          <w:i/>
          <w:sz w:val="20"/>
          <w:szCs w:val="20"/>
        </w:rPr>
        <w:t>(imię, nazwisko, podstawa do reprezentacji)</w:t>
      </w:r>
    </w:p>
    <w:p w14:paraId="156B5263" w14:textId="77777777" w:rsidR="0082323B" w:rsidRPr="0082323B" w:rsidRDefault="0082323B" w:rsidP="0082323B">
      <w:pPr>
        <w:rPr>
          <w:rFonts w:ascii="Arial" w:hAnsi="Arial" w:cs="Arial"/>
          <w:b/>
          <w:sz w:val="20"/>
          <w:szCs w:val="20"/>
        </w:rPr>
      </w:pPr>
    </w:p>
    <w:p w14:paraId="51445490" w14:textId="77777777" w:rsidR="0082323B" w:rsidRPr="0082323B" w:rsidRDefault="0082323B" w:rsidP="0082323B">
      <w:pPr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323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456D05C8" w14:textId="77777777" w:rsidR="0082323B" w:rsidRPr="0082323B" w:rsidRDefault="0082323B" w:rsidP="0082323B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2323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2323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83B1F6" w14:textId="77777777" w:rsidR="0082323B" w:rsidRPr="0082323B" w:rsidRDefault="0082323B" w:rsidP="0082323B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323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114ED7DA" w14:textId="7E7192BB" w:rsidR="0082323B" w:rsidRPr="0082323B" w:rsidRDefault="0082323B" w:rsidP="0082323B">
      <w:pPr>
        <w:tabs>
          <w:tab w:val="left" w:pos="0"/>
        </w:tabs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323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82323B">
        <w:rPr>
          <w:rFonts w:ascii="Arial" w:hAnsi="Arial" w:cs="Arial"/>
          <w:b/>
          <w:sz w:val="20"/>
          <w:szCs w:val="20"/>
        </w:rPr>
        <w:t xml:space="preserve">  </w:t>
      </w:r>
      <w:r w:rsidRPr="0082323B">
        <w:rPr>
          <w:rFonts w:ascii="Arial" w:eastAsia="Calibri" w:hAnsi="Arial" w:cs="Arial"/>
          <w:b/>
          <w:sz w:val="20"/>
          <w:szCs w:val="20"/>
        </w:rPr>
        <w:t xml:space="preserve">Dostawa, montaż i ustawienie fabrycznie nowych mebli na wyposażenie Domu Studenckiego nr </w:t>
      </w:r>
      <w:r w:rsidR="00297EDD">
        <w:rPr>
          <w:rFonts w:ascii="Arial" w:eastAsia="Calibri" w:hAnsi="Arial" w:cs="Arial"/>
          <w:b/>
          <w:sz w:val="20"/>
          <w:szCs w:val="20"/>
        </w:rPr>
        <w:t>4</w:t>
      </w:r>
      <w:r w:rsidRPr="0082323B">
        <w:rPr>
          <w:rFonts w:ascii="Arial" w:eastAsia="Calibri" w:hAnsi="Arial" w:cs="Arial"/>
          <w:b/>
          <w:sz w:val="20"/>
          <w:szCs w:val="20"/>
        </w:rPr>
        <w:t xml:space="preserve"> Politechniki Lubelskiej, </w:t>
      </w:r>
      <w:r w:rsidRPr="0082323B">
        <w:rPr>
          <w:rFonts w:ascii="Arial" w:eastAsia="Calibri" w:hAnsi="Arial" w:cs="Arial"/>
          <w:sz w:val="20"/>
          <w:szCs w:val="20"/>
        </w:rPr>
        <w:t>p</w:t>
      </w:r>
      <w:r w:rsidRPr="0082323B">
        <w:rPr>
          <w:rFonts w:ascii="Arial" w:hAnsi="Arial" w:cs="Arial"/>
          <w:sz w:val="20"/>
          <w:szCs w:val="20"/>
        </w:rPr>
        <w:t>rowadzonego przez Politechnikę Lubelską</w:t>
      </w:r>
      <w:r w:rsidRPr="0082323B">
        <w:rPr>
          <w:rFonts w:ascii="Arial" w:hAnsi="Arial" w:cs="Arial"/>
          <w:i/>
          <w:sz w:val="20"/>
          <w:szCs w:val="20"/>
        </w:rPr>
        <w:t xml:space="preserve">, </w:t>
      </w:r>
      <w:r w:rsidRPr="0082323B">
        <w:rPr>
          <w:rFonts w:ascii="Arial" w:hAnsi="Arial" w:cs="Arial"/>
          <w:sz w:val="20"/>
          <w:szCs w:val="20"/>
        </w:rPr>
        <w:t>oświadczam, co następuje:</w:t>
      </w:r>
    </w:p>
    <w:p w14:paraId="18BB837E" w14:textId="77777777" w:rsidR="0082323B" w:rsidRPr="0082323B" w:rsidRDefault="0082323B" w:rsidP="0082323B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0"/>
          <w:szCs w:val="20"/>
        </w:rPr>
      </w:pPr>
      <w:r w:rsidRPr="0082323B">
        <w:rPr>
          <w:rFonts w:ascii="Arial" w:hAnsi="Arial" w:cs="Arial"/>
          <w:b/>
          <w:sz w:val="20"/>
          <w:szCs w:val="20"/>
        </w:rPr>
        <w:t>OŚWIADCZENIA DOTYCZĄCE PODMIOTU UDOSTEPNIAJĄCEGO ZASOBY:</w:t>
      </w:r>
    </w:p>
    <w:p w14:paraId="6CB03337" w14:textId="77777777" w:rsidR="0082323B" w:rsidRPr="0082323B" w:rsidRDefault="0082323B" w:rsidP="00297EDD">
      <w:pPr>
        <w:pStyle w:val="Akapitzlist"/>
        <w:numPr>
          <w:ilvl w:val="0"/>
          <w:numId w:val="4"/>
        </w:numPr>
        <w:spacing w:before="240" w:after="0" w:line="30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2323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3EA9B8E5" w14:textId="77777777" w:rsidR="0082323B" w:rsidRPr="0082323B" w:rsidRDefault="0082323B" w:rsidP="0082323B">
      <w:pPr>
        <w:spacing w:before="24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Na potrzeby niniejszego postępowania o udzielenie zamówienia publicznego oświadczam, że nie podlegam wykluczeniu z postępowania oraz spełniam warunki udziału w postępowaniu określone w SWZ w zakresie ……………………………………………………………………………………………….</w:t>
      </w:r>
    </w:p>
    <w:p w14:paraId="10270309" w14:textId="77777777" w:rsidR="0082323B" w:rsidRPr="0082323B" w:rsidRDefault="0082323B" w:rsidP="0082323B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43AC1B94" w14:textId="77777777" w:rsidR="0082323B" w:rsidRPr="0082323B" w:rsidRDefault="0082323B" w:rsidP="0082323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323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CAAD628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E68AC3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82323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766003B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23A36A" w14:textId="77777777" w:rsidR="0082323B" w:rsidRPr="0082323B" w:rsidRDefault="0082323B" w:rsidP="0082323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323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540DF87" w14:textId="77777777" w:rsidR="0082323B" w:rsidRPr="0082323B" w:rsidRDefault="0082323B" w:rsidP="0082323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04CC2137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622EAA3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49036C6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B920F50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323B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D62518B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5FD2A92" w14:textId="77777777" w:rsidR="0082323B" w:rsidRDefault="0082323B" w:rsidP="0082323B">
      <w:pPr>
        <w:ind w:left="5670"/>
        <w:jc w:val="center"/>
        <w:rPr>
          <w:rFonts w:ascii="Arial" w:eastAsia="Calibri" w:hAnsi="Arial" w:cs="Arial"/>
          <w:sz w:val="20"/>
          <w:szCs w:val="20"/>
        </w:rPr>
      </w:pP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hAnsi="Arial" w:cs="Arial"/>
          <w:sz w:val="20"/>
          <w:szCs w:val="20"/>
        </w:rPr>
        <w:tab/>
      </w:r>
      <w:r w:rsidRPr="0082323B">
        <w:rPr>
          <w:rFonts w:ascii="Arial" w:eastAsia="Calibri" w:hAnsi="Arial" w:cs="Arial"/>
          <w:sz w:val="20"/>
          <w:szCs w:val="20"/>
        </w:rPr>
        <w:t>…………………………………………</w:t>
      </w:r>
    </w:p>
    <w:p w14:paraId="7FDF2765" w14:textId="7C56E2CD" w:rsidR="0082323B" w:rsidRPr="0082323B" w:rsidRDefault="0082323B" w:rsidP="0082323B">
      <w:pPr>
        <w:ind w:left="5670"/>
        <w:jc w:val="center"/>
        <w:rPr>
          <w:rFonts w:ascii="Arial" w:eastAsia="Calibri" w:hAnsi="Arial" w:cs="Arial"/>
          <w:i/>
          <w:sz w:val="18"/>
          <w:szCs w:val="18"/>
        </w:rPr>
      </w:pPr>
      <w:r w:rsidRPr="0082323B">
        <w:rPr>
          <w:rFonts w:ascii="Arial" w:eastAsia="Calibri" w:hAnsi="Arial" w:cs="Arial"/>
          <w:i/>
          <w:sz w:val="18"/>
          <w:szCs w:val="18"/>
        </w:rPr>
        <w:t>Kwalifikowany podpis elektroniczny złożony przez osobę(osoby) uprawnioną-e</w:t>
      </w:r>
    </w:p>
    <w:p w14:paraId="2EF74F18" w14:textId="77777777" w:rsidR="0082323B" w:rsidRPr="0082323B" w:rsidRDefault="0082323B" w:rsidP="008232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AE7182" w14:textId="77777777" w:rsidR="00F643D4" w:rsidRPr="00444392" w:rsidRDefault="00F643D4" w:rsidP="00DE1AB4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643D4" w:rsidRPr="00444392" w:rsidSect="00F64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7947E" w14:textId="77777777" w:rsidR="00B91BD0" w:rsidRDefault="00B91BD0" w:rsidP="0061788B">
      <w:r>
        <w:separator/>
      </w:r>
    </w:p>
  </w:endnote>
  <w:endnote w:type="continuationSeparator" w:id="0">
    <w:p w14:paraId="4493CDBE" w14:textId="77777777" w:rsidR="00B91BD0" w:rsidRDefault="00B91BD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r w:rsidRPr="00DE1AB4">
      <w:rPr>
        <w:rFonts w:ascii="Arial" w:hAnsi="Arial" w:cs="Times New Roman (Tekst podstawo"/>
        <w:sz w:val="18"/>
        <w:szCs w:val="14"/>
        <w:lang w:val="fr-CA"/>
      </w:rPr>
      <w:t>tel.: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6F0D6" w14:textId="77777777" w:rsidR="00B91BD0" w:rsidRDefault="00B91BD0" w:rsidP="0061788B">
      <w:r>
        <w:separator/>
      </w:r>
    </w:p>
  </w:footnote>
  <w:footnote w:type="continuationSeparator" w:id="0">
    <w:p w14:paraId="47C6A1DD" w14:textId="77777777" w:rsidR="00B91BD0" w:rsidRDefault="00B91BD0" w:rsidP="0061788B">
      <w:r>
        <w:continuationSeparator/>
      </w:r>
    </w:p>
  </w:footnote>
  <w:footnote w:id="1">
    <w:p w14:paraId="60A219DE" w14:textId="77777777" w:rsidR="0082323B" w:rsidRPr="00DF35E7" w:rsidRDefault="0082323B" w:rsidP="0082323B">
      <w:pPr>
        <w:pStyle w:val="Tekstprzypisudolnego"/>
        <w:rPr>
          <w:rFonts w:ascii="Cambria" w:hAnsi="Cambria" w:cs="Arial"/>
          <w:sz w:val="14"/>
          <w:szCs w:val="14"/>
        </w:rPr>
      </w:pPr>
      <w:r w:rsidRPr="00DF35E7">
        <w:rPr>
          <w:rStyle w:val="Odwoanieprzypisudolnego"/>
          <w:rFonts w:ascii="Cambria" w:hAnsi="Cambria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5C744CC" w14:textId="77777777" w:rsidR="0082323B" w:rsidRPr="00DF35E7" w:rsidRDefault="0082323B" w:rsidP="00297EDD">
      <w:pPr>
        <w:pStyle w:val="Tekstprzypisudolnego"/>
        <w:numPr>
          <w:ilvl w:val="0"/>
          <w:numId w:val="3"/>
        </w:numPr>
        <w:jc w:val="left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08A71636" w14:textId="77777777" w:rsidR="0082323B" w:rsidRPr="00DF35E7" w:rsidRDefault="0082323B" w:rsidP="00297EDD">
      <w:pPr>
        <w:pStyle w:val="Tekstprzypisudolnego"/>
        <w:numPr>
          <w:ilvl w:val="0"/>
          <w:numId w:val="3"/>
        </w:numPr>
        <w:jc w:val="left"/>
        <w:rPr>
          <w:rFonts w:ascii="Cambria" w:hAnsi="Cambria" w:cs="Arial"/>
          <w:sz w:val="14"/>
          <w:szCs w:val="14"/>
        </w:rPr>
      </w:pPr>
      <w:bookmarkStart w:id="0" w:name="_Hlk102557314"/>
      <w:r w:rsidRPr="00DF35E7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0BCFC4" w14:textId="77777777" w:rsidR="0082323B" w:rsidRPr="00DF35E7" w:rsidRDefault="0082323B" w:rsidP="00297EDD">
      <w:pPr>
        <w:pStyle w:val="Tekstprzypisudolnego"/>
        <w:numPr>
          <w:ilvl w:val="0"/>
          <w:numId w:val="3"/>
        </w:numPr>
        <w:jc w:val="left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92E43E2" w14:textId="77777777" w:rsidR="0082323B" w:rsidRPr="00DF35E7" w:rsidRDefault="0082323B" w:rsidP="0082323B">
      <w:pPr>
        <w:pStyle w:val="Tekstprzypisudolnego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23352">
    <w:abstractNumId w:val="10"/>
  </w:num>
  <w:num w:numId="2" w16cid:durableId="2088991688">
    <w:abstractNumId w:val="11"/>
  </w:num>
  <w:num w:numId="3" w16cid:durableId="548103970">
    <w:abstractNumId w:val="13"/>
  </w:num>
  <w:num w:numId="4" w16cid:durableId="43687104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9438A"/>
    <w:rsid w:val="000A07BB"/>
    <w:rsid w:val="000B397C"/>
    <w:rsid w:val="000C2425"/>
    <w:rsid w:val="000F0553"/>
    <w:rsid w:val="0010795B"/>
    <w:rsid w:val="00121F30"/>
    <w:rsid w:val="0012344A"/>
    <w:rsid w:val="00146A04"/>
    <w:rsid w:val="00147FF1"/>
    <w:rsid w:val="0017696C"/>
    <w:rsid w:val="00194364"/>
    <w:rsid w:val="00194727"/>
    <w:rsid w:val="001E7AD4"/>
    <w:rsid w:val="00282100"/>
    <w:rsid w:val="00297EDD"/>
    <w:rsid w:val="002A6082"/>
    <w:rsid w:val="002D397A"/>
    <w:rsid w:val="003679C0"/>
    <w:rsid w:val="003A2914"/>
    <w:rsid w:val="003E719E"/>
    <w:rsid w:val="00406802"/>
    <w:rsid w:val="00444392"/>
    <w:rsid w:val="00481C16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0D61"/>
    <w:rsid w:val="005C3795"/>
    <w:rsid w:val="0060432C"/>
    <w:rsid w:val="0061788B"/>
    <w:rsid w:val="0062122A"/>
    <w:rsid w:val="00655BE2"/>
    <w:rsid w:val="00661FA3"/>
    <w:rsid w:val="006E196F"/>
    <w:rsid w:val="006F46FA"/>
    <w:rsid w:val="00707267"/>
    <w:rsid w:val="00711DDD"/>
    <w:rsid w:val="00714068"/>
    <w:rsid w:val="0071681E"/>
    <w:rsid w:val="00775996"/>
    <w:rsid w:val="0079073D"/>
    <w:rsid w:val="007C0136"/>
    <w:rsid w:val="007C4AE1"/>
    <w:rsid w:val="007F2BE8"/>
    <w:rsid w:val="0082323B"/>
    <w:rsid w:val="00831BCE"/>
    <w:rsid w:val="00843569"/>
    <w:rsid w:val="00856551"/>
    <w:rsid w:val="00895238"/>
    <w:rsid w:val="00897068"/>
    <w:rsid w:val="008A3A99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B4D9E"/>
    <w:rsid w:val="009D2358"/>
    <w:rsid w:val="009E2E86"/>
    <w:rsid w:val="009F4BE7"/>
    <w:rsid w:val="00A1263C"/>
    <w:rsid w:val="00A12C53"/>
    <w:rsid w:val="00A12F8C"/>
    <w:rsid w:val="00AB3FD8"/>
    <w:rsid w:val="00AF0A8F"/>
    <w:rsid w:val="00AF27D1"/>
    <w:rsid w:val="00B109B9"/>
    <w:rsid w:val="00B42487"/>
    <w:rsid w:val="00B73D56"/>
    <w:rsid w:val="00B91BD0"/>
    <w:rsid w:val="00B92FE6"/>
    <w:rsid w:val="00BC23F2"/>
    <w:rsid w:val="00BC3C78"/>
    <w:rsid w:val="00C13715"/>
    <w:rsid w:val="00C70C75"/>
    <w:rsid w:val="00CE10A7"/>
    <w:rsid w:val="00CF3CB1"/>
    <w:rsid w:val="00D35381"/>
    <w:rsid w:val="00D561D7"/>
    <w:rsid w:val="00DC6281"/>
    <w:rsid w:val="00DD1F06"/>
    <w:rsid w:val="00DD352D"/>
    <w:rsid w:val="00DD3DA1"/>
    <w:rsid w:val="00DE1AB4"/>
    <w:rsid w:val="00DF015F"/>
    <w:rsid w:val="00E0200E"/>
    <w:rsid w:val="00E47D4C"/>
    <w:rsid w:val="00E5079C"/>
    <w:rsid w:val="00E60671"/>
    <w:rsid w:val="00E72455"/>
    <w:rsid w:val="00EA54E5"/>
    <w:rsid w:val="00EB1805"/>
    <w:rsid w:val="00EB51BE"/>
    <w:rsid w:val="00EC3463"/>
    <w:rsid w:val="00EF0A25"/>
    <w:rsid w:val="00F01F39"/>
    <w:rsid w:val="00F13501"/>
    <w:rsid w:val="00F322FA"/>
    <w:rsid w:val="00F643D4"/>
    <w:rsid w:val="00F769DD"/>
    <w:rsid w:val="00F906C5"/>
    <w:rsid w:val="00F96279"/>
    <w:rsid w:val="00FA57AD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4</cp:revision>
  <cp:lastPrinted>2025-02-06T12:43:00Z</cp:lastPrinted>
  <dcterms:created xsi:type="dcterms:W3CDTF">2025-03-21T16:41:00Z</dcterms:created>
  <dcterms:modified xsi:type="dcterms:W3CDTF">2025-03-27T10:37:00Z</dcterms:modified>
</cp:coreProperties>
</file>