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EB8FC" w14:textId="061F85BD" w:rsidR="00E35F8F" w:rsidRPr="005C01FB" w:rsidRDefault="00362735" w:rsidP="00540B08">
      <w:pPr>
        <w:jc w:val="right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Z</w:t>
      </w:r>
      <w:r w:rsidR="00377324" w:rsidRPr="005C01FB">
        <w:rPr>
          <w:rFonts w:ascii="Times New Roman" w:hAnsi="Times New Roman" w:cs="Times New Roman"/>
          <w:b/>
        </w:rPr>
        <w:t>ałącznik nr 1 do SWZ</w:t>
      </w:r>
      <w:r w:rsidR="00B01F7B">
        <w:rPr>
          <w:rFonts w:ascii="Times New Roman" w:hAnsi="Times New Roman" w:cs="Times New Roman"/>
          <w:b/>
        </w:rPr>
        <w:t xml:space="preserve"> (IUE.271.</w:t>
      </w:r>
      <w:r w:rsidR="00C86D0F">
        <w:rPr>
          <w:rFonts w:ascii="Times New Roman" w:hAnsi="Times New Roman" w:cs="Times New Roman"/>
          <w:b/>
        </w:rPr>
        <w:t>4</w:t>
      </w:r>
      <w:r w:rsidR="008270B1">
        <w:rPr>
          <w:rFonts w:ascii="Times New Roman" w:hAnsi="Times New Roman" w:cs="Times New Roman"/>
          <w:b/>
        </w:rPr>
        <w:t>.202</w:t>
      </w:r>
      <w:r w:rsidR="00C86D0F">
        <w:rPr>
          <w:rFonts w:ascii="Times New Roman" w:hAnsi="Times New Roman" w:cs="Times New Roman"/>
          <w:b/>
        </w:rPr>
        <w:t>5</w:t>
      </w:r>
      <w:r w:rsidR="008270B1">
        <w:rPr>
          <w:rFonts w:ascii="Times New Roman" w:hAnsi="Times New Roman" w:cs="Times New Roman"/>
          <w:b/>
        </w:rPr>
        <w:t>)</w:t>
      </w:r>
    </w:p>
    <w:p w14:paraId="11FB8C04" w14:textId="3B8B3BED" w:rsidR="003B784D" w:rsidRPr="005C01FB" w:rsidRDefault="003B784D" w:rsidP="00540B08">
      <w:pPr>
        <w:jc w:val="center"/>
        <w:rPr>
          <w:rFonts w:ascii="Times New Roman" w:hAnsi="Times New Roman" w:cs="Times New Roman"/>
          <w:b/>
        </w:rPr>
      </w:pPr>
    </w:p>
    <w:p w14:paraId="7A374194" w14:textId="77777777" w:rsidR="00CF2678" w:rsidRPr="005C01FB" w:rsidRDefault="00CF2678" w:rsidP="00540B08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  <w:u w:val="single"/>
        </w:rPr>
        <w:t>Zamawiający:</w:t>
      </w:r>
    </w:p>
    <w:p w14:paraId="34DBB996" w14:textId="50A8AC7D" w:rsidR="00CF2678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Gmina Czarna</w:t>
      </w:r>
    </w:p>
    <w:p w14:paraId="6C6B7BD7" w14:textId="3263ECFD" w:rsidR="00CF2678" w:rsidRPr="005C01FB" w:rsidRDefault="00CF2678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ul. </w:t>
      </w:r>
      <w:r w:rsidR="005C01FB" w:rsidRPr="005C01FB">
        <w:rPr>
          <w:rFonts w:ascii="Times New Roman" w:hAnsi="Times New Roman" w:cs="Times New Roman"/>
        </w:rPr>
        <w:t>Dworcowa 6</w:t>
      </w:r>
    </w:p>
    <w:p w14:paraId="5D847318" w14:textId="0BFCF3A1" w:rsidR="008528F2" w:rsidRPr="005C01FB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39-215 Czarna </w:t>
      </w:r>
    </w:p>
    <w:p w14:paraId="2DEB8E48" w14:textId="77777777" w:rsidR="008528F2" w:rsidRPr="005C01FB" w:rsidRDefault="008528F2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Platforma zakupowa: </w:t>
      </w:r>
    </w:p>
    <w:p w14:paraId="0F1E0E22" w14:textId="69EF3C50" w:rsidR="008528F2" w:rsidRPr="008270B1" w:rsidRDefault="005C01FB" w:rsidP="005C01FB">
      <w:pPr>
        <w:spacing w:after="0" w:line="240" w:lineRule="auto"/>
        <w:jc w:val="both"/>
        <w:rPr>
          <w:rFonts w:ascii="Times New Roman" w:hAnsi="Times New Roman" w:cs="Times New Roman"/>
        </w:rPr>
      </w:pPr>
      <w:hyperlink r:id="rId8" w:history="1">
        <w:r w:rsidRPr="008270B1">
          <w:rPr>
            <w:rStyle w:val="Hipercze"/>
            <w:rFonts w:ascii="Times New Roman" w:hAnsi="Times New Roman" w:cs="Times New Roman"/>
            <w:b/>
            <w:bCs/>
            <w:color w:val="auto"/>
          </w:rPr>
          <w:t>https://platformazakupowa.pl/pn/czarna</w:t>
        </w:r>
      </w:hyperlink>
    </w:p>
    <w:p w14:paraId="71BCBE39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70DA82AC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68BFFF6F" w14:textId="29FBB5CB" w:rsidR="008528F2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OFERTA</w:t>
      </w:r>
      <w:r w:rsidR="008270B1">
        <w:rPr>
          <w:rFonts w:ascii="Times New Roman" w:hAnsi="Times New Roman" w:cs="Times New Roman"/>
          <w:b/>
        </w:rPr>
        <w:t xml:space="preserve"> </w:t>
      </w:r>
    </w:p>
    <w:p w14:paraId="09D3E4F8" w14:textId="77777777" w:rsid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  <w:b/>
        </w:rPr>
      </w:pPr>
    </w:p>
    <w:p w14:paraId="2103A189" w14:textId="77777777" w:rsidR="005C01FB" w:rsidRPr="005C01FB" w:rsidRDefault="005C01FB" w:rsidP="00E52BE1">
      <w:pPr>
        <w:pStyle w:val="Akapitzlist"/>
        <w:spacing w:after="0" w:line="240" w:lineRule="auto"/>
        <w:ind w:left="4962"/>
        <w:jc w:val="both"/>
        <w:rPr>
          <w:rFonts w:ascii="Times New Roman" w:hAnsi="Times New Roman" w:cs="Times New Roman"/>
        </w:rPr>
      </w:pPr>
    </w:p>
    <w:p w14:paraId="52FDAD94" w14:textId="77777777" w:rsidR="005B268A" w:rsidRPr="005C01FB" w:rsidRDefault="000576F2" w:rsidP="00FF2CF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u w:val="single"/>
        </w:rPr>
      </w:pPr>
      <w:r w:rsidRPr="005C01FB">
        <w:rPr>
          <w:rFonts w:ascii="Times New Roman" w:hAnsi="Times New Roman" w:cs="Times New Roman"/>
          <w:b/>
          <w:u w:val="single"/>
        </w:rPr>
        <w:t>Wykonawc</w:t>
      </w:r>
      <w:r w:rsidR="00CF2678" w:rsidRPr="005C01FB">
        <w:rPr>
          <w:rFonts w:ascii="Times New Roman" w:hAnsi="Times New Roman" w:cs="Times New Roman"/>
          <w:b/>
          <w:u w:val="single"/>
        </w:rPr>
        <w:t>a:</w:t>
      </w:r>
    </w:p>
    <w:p w14:paraId="68F8E566" w14:textId="27267AE1" w:rsidR="00CF2678" w:rsidRPr="005C01FB" w:rsidRDefault="00CF2678" w:rsidP="00540B08">
      <w:pPr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SimSun" w:hAnsi="Times New Roman" w:cs="Times New Roman"/>
          <w:color w:val="00000A"/>
          <w:kern w:val="3"/>
          <w:lang w:eastAsia="zh-CN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.................................................................................................................................................................................</w:t>
      </w:r>
      <w:r w:rsidR="008270B1"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1AF75E74" w:rsidR="00CF2678" w:rsidRPr="005C01FB" w:rsidRDefault="00CF2678" w:rsidP="00540B08">
      <w:pPr>
        <w:suppressAutoHyphens/>
        <w:autoSpaceDN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Województwo:   ......................................................</w:t>
      </w:r>
      <w:r w:rsid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........................................................................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</w:t>
      </w:r>
    </w:p>
    <w:p w14:paraId="2B4ECE9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3756"/>
        <w:gridCol w:w="992"/>
        <w:gridCol w:w="4394"/>
      </w:tblGrid>
      <w:tr w:rsidR="00317335" w:rsidRPr="005C01FB" w14:paraId="7C6644C1" w14:textId="77777777" w:rsidTr="00445084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957C39C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NIP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87C44D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5828A67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  <w:r w:rsidRPr="005C01FB"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6C044F62" w14:textId="77777777" w:rsidR="00317335" w:rsidRPr="005C01FB" w:rsidRDefault="00317335" w:rsidP="00540B0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pl-PL" w:bidi="hi-IN"/>
              </w:rPr>
            </w:pPr>
          </w:p>
        </w:tc>
      </w:tr>
    </w:tbl>
    <w:p w14:paraId="7A689E84" w14:textId="77777777" w:rsidR="00CF2678" w:rsidRPr="005C01FB" w:rsidRDefault="00CF2678" w:rsidP="00540B08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6A1A28C9" w14:textId="5356AD1F" w:rsidR="00CF2678" w:rsidRPr="005C01FB" w:rsidRDefault="00CF2678" w:rsidP="00540B08">
      <w:pPr>
        <w:suppressAutoHyphens/>
        <w:autoSpaceDN w:val="0"/>
        <w:spacing w:before="80" w:after="8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Numer telefonu: ........................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..............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.......  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          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e-mail</w:t>
      </w:r>
      <w:r w:rsidR="00E52BE1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: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………………………………………………</w:t>
      </w:r>
    </w:p>
    <w:p w14:paraId="089B88CE" w14:textId="77777777" w:rsidR="00CF2678" w:rsidRPr="005C01FB" w:rsidRDefault="00CF2678" w:rsidP="00540B08">
      <w:pPr>
        <w:suppressAutoHyphens/>
        <w:autoSpaceDN w:val="0"/>
        <w:spacing w:before="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lang w:eastAsia="pl-PL" w:bidi="hi-IN"/>
        </w:rPr>
      </w:pPr>
      <w:r w:rsidRPr="005C01FB">
        <w:rPr>
          <w:rFonts w:ascii="Times New Roman" w:eastAsia="Times New Roman" w:hAnsi="Times New Roman" w:cs="Times New Roman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77777777" w:rsidR="00CF2678" w:rsidRPr="005C01FB" w:rsidRDefault="00CF2678" w:rsidP="00E52BE1">
      <w:pPr>
        <w:pStyle w:val="Standard"/>
        <w:spacing w:before="120" w:after="0" w:line="240" w:lineRule="auto"/>
        <w:rPr>
          <w:rFonts w:cs="Times New Roman"/>
          <w:szCs w:val="22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Ja (My) niżej podpisany(-ni)  .................................................................................................................................</w:t>
      </w:r>
    </w:p>
    <w:p w14:paraId="60CFD563" w14:textId="77777777" w:rsidR="007D2A2B" w:rsidRPr="005C01FB" w:rsidRDefault="00CF2678" w:rsidP="00540B08">
      <w:pPr>
        <w:pStyle w:val="Standard"/>
        <w:spacing w:after="0" w:line="240" w:lineRule="auto"/>
        <w:rPr>
          <w:rFonts w:eastAsia="Times New Roman" w:cs="Times New Roman"/>
          <w:color w:val="auto"/>
          <w:szCs w:val="22"/>
          <w:lang w:eastAsia="pl-PL"/>
        </w:rPr>
      </w:pPr>
      <w:r w:rsidRPr="005C01FB">
        <w:rPr>
          <w:rFonts w:eastAsia="Times New Roman" w:cs="Times New Roman"/>
          <w:color w:val="auto"/>
          <w:szCs w:val="22"/>
          <w:lang w:eastAsia="pl-PL"/>
        </w:rPr>
        <w:t>działając w imieniu i na rzecz ww. Wykonawcy:</w:t>
      </w:r>
    </w:p>
    <w:p w14:paraId="203A3393" w14:textId="77777777" w:rsidR="00BC3DB7" w:rsidRPr="005C01FB" w:rsidRDefault="00BC3DB7" w:rsidP="00540B08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</w:rPr>
      </w:pPr>
    </w:p>
    <w:p w14:paraId="73D9447F" w14:textId="3FB0F7F8" w:rsidR="00A75FA0" w:rsidRPr="005C01FB" w:rsidRDefault="00CF2678" w:rsidP="006F2C9C">
      <w:pPr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ar-SA" w:bidi="hi-IN"/>
        </w:rPr>
      </w:pP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Na podstawie </w:t>
      </w:r>
      <w:r w:rsidR="008270B1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postępowania o udzielenie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zamówienia publicznego prowadzonego w 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Prawo zamówień publicznych zwanej w dalszej treści „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u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stawą</w:t>
      </w:r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proofErr w:type="spellStart"/>
      <w:r w:rsidR="008528F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Pzp</w:t>
      </w:r>
      <w:proofErr w:type="spellEnd"/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”, na </w:t>
      </w:r>
      <w:r w:rsidR="00A60528" w:rsidRPr="005C01FB">
        <w:rPr>
          <w:rFonts w:ascii="Times New Roman" w:eastAsia="Calibri" w:hAnsi="Times New Roman" w:cs="Times New Roman"/>
          <w:color w:val="00000A"/>
        </w:rPr>
        <w:t xml:space="preserve">wykonanie </w:t>
      </w:r>
      <w:r w:rsidR="008528F2" w:rsidRPr="005C01FB">
        <w:rPr>
          <w:rFonts w:ascii="Times New Roman" w:eastAsia="Calibri" w:hAnsi="Times New Roman" w:cs="Times New Roman"/>
          <w:color w:val="00000A"/>
        </w:rPr>
        <w:t xml:space="preserve">robót budowlanych </w:t>
      </w:r>
      <w:r w:rsidR="00A60528" w:rsidRPr="005C01FB">
        <w:rPr>
          <w:rFonts w:ascii="Times New Roman" w:eastAsia="Calibri" w:hAnsi="Times New Roman" w:cs="Times New Roman"/>
          <w:color w:val="00000A"/>
        </w:rPr>
        <w:t>pn.</w:t>
      </w:r>
      <w:r w:rsidR="00A60528" w:rsidRPr="005C01FB">
        <w:rPr>
          <w:rFonts w:ascii="Times New Roman" w:eastAsia="Calibri" w:hAnsi="Times New Roman" w:cs="Times New Roman"/>
          <w:b/>
          <w:bCs/>
          <w:color w:val="00000A"/>
        </w:rPr>
        <w:t xml:space="preserve"> „</w:t>
      </w:r>
      <w:bookmarkStart w:id="0" w:name="_Hlk35345287"/>
      <w:r w:rsidR="0078189F">
        <w:rPr>
          <w:rFonts w:ascii="Times New Roman" w:eastAsia="Calibri" w:hAnsi="Times New Roman" w:cs="Times New Roman"/>
          <w:b/>
          <w:bCs/>
          <w:color w:val="00000A"/>
        </w:rPr>
        <w:t>Budowa sieci wodociągowej na terenie Gminy Czarna</w:t>
      </w:r>
      <w:r w:rsidR="00557C87" w:rsidRPr="005C01FB">
        <w:rPr>
          <w:rFonts w:ascii="Times New Roman" w:eastAsia="Calibri" w:hAnsi="Times New Roman" w:cs="Times New Roman"/>
          <w:b/>
          <w:bCs/>
          <w:color w:val="00000A"/>
        </w:rPr>
        <w:t>”</w:t>
      </w:r>
      <w:bookmarkEnd w:id="0"/>
      <w:r w:rsidRPr="005C01FB">
        <w:rPr>
          <w:rFonts w:ascii="Times New Roman" w:eastAsia="SimSun" w:hAnsi="Times New Roman" w:cs="Times New Roman"/>
          <w:b/>
          <w:bCs/>
          <w:kern w:val="3"/>
          <w:lang w:eastAsia="zh-CN" w:bidi="hi-IN"/>
        </w:rPr>
        <w:t>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zgodnie z ogłoszeniem o zamówieniu</w:t>
      </w:r>
      <w:r w:rsidR="00B875F4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5C01FB">
        <w:rPr>
          <w:rFonts w:ascii="Times New Roman" w:eastAsia="Times New Roman" w:hAnsi="Times New Roman" w:cs="Times New Roman"/>
          <w:kern w:val="3"/>
          <w:lang w:eastAsia="pl-PL" w:bidi="hi-IN"/>
        </w:rPr>
        <w:t>za pośrednictwem Platformy zakupowej</w:t>
      </w:r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hyperlink r:id="rId9" w:history="1">
        <w:r w:rsidR="005C01FB" w:rsidRPr="005C01FB">
          <w:rPr>
            <w:rStyle w:val="Hipercze"/>
            <w:rFonts w:ascii="Times New Roman" w:eastAsia="Times New Roman" w:hAnsi="Times New Roman" w:cs="Times New Roman"/>
            <w:kern w:val="3"/>
            <w:lang w:eastAsia="pl-PL" w:bidi="hi-IN"/>
          </w:rPr>
          <w:t>http://platformazakupowa.pl/pn/czarna</w:t>
        </w:r>
      </w:hyperlink>
      <w:r w:rsidR="00B235E8" w:rsidRPr="005C01FB">
        <w:rPr>
          <w:rFonts w:ascii="Times New Roman" w:eastAsia="Times New Roman" w:hAnsi="Times New Roman" w:cs="Times New Roman"/>
          <w:kern w:val="3"/>
          <w:lang w:eastAsia="pl-PL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pl-PL" w:bidi="hi-IN"/>
        </w:rPr>
        <w:t>, zgodnie z treścią Specyfikacji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 xml:space="preserve"> Warunków Zamówienia oświadczam(-y),</w:t>
      </w:r>
      <w:r w:rsidRPr="005C01FB">
        <w:rPr>
          <w:rFonts w:ascii="Times New Roman" w:eastAsia="Times New Roman" w:hAnsi="Times New Roman" w:cs="Times New Roman"/>
          <w:b/>
          <w:kern w:val="3"/>
          <w:lang w:eastAsia="ar-SA" w:bidi="hi-IN"/>
        </w:rPr>
        <w:t xml:space="preserve"> </w:t>
      </w:r>
      <w:r w:rsidRPr="005C01FB">
        <w:rPr>
          <w:rFonts w:ascii="Times New Roman" w:eastAsia="Times New Roman" w:hAnsi="Times New Roman" w:cs="Times New Roman"/>
          <w:kern w:val="3"/>
          <w:lang w:eastAsia="ar-SA" w:bidi="hi-IN"/>
        </w:rPr>
        <w:t>że:</w:t>
      </w:r>
    </w:p>
    <w:p w14:paraId="35C4CC2D" w14:textId="2C178D6C" w:rsidR="003635FE" w:rsidRPr="005C01FB" w:rsidRDefault="003635FE" w:rsidP="006F2C9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14:paraId="7125C1E2" w14:textId="365AA53F" w:rsidR="004706E5" w:rsidRPr="008270B1" w:rsidRDefault="005D20FA" w:rsidP="00437A67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Budowa sieci wodociągowej na terenie Gminy Czarna</w:t>
      </w:r>
      <w:r w:rsidR="002D3524">
        <w:rPr>
          <w:rFonts w:ascii="Times New Roman" w:hAnsi="Times New Roman" w:cs="Times New Roman"/>
          <w:bCs/>
        </w:rPr>
        <w:t xml:space="preserve">  </w:t>
      </w:r>
      <w:r w:rsidR="003635FE" w:rsidRPr="008270B1">
        <w:rPr>
          <w:rFonts w:ascii="Times New Roman" w:hAnsi="Times New Roman" w:cs="Times New Roman"/>
        </w:rPr>
        <w:t>:</w:t>
      </w:r>
    </w:p>
    <w:p w14:paraId="20C8240A" w14:textId="16A68B35" w:rsidR="00911CC9" w:rsidRPr="005C01FB" w:rsidRDefault="00A75FA0" w:rsidP="006F2C9C">
      <w:pPr>
        <w:pStyle w:val="Akapitzlist"/>
        <w:numPr>
          <w:ilvl w:val="2"/>
          <w:numId w:val="28"/>
        </w:numPr>
        <w:spacing w:after="120" w:line="240" w:lineRule="auto"/>
        <w:ind w:left="567" w:hanging="283"/>
        <w:jc w:val="both"/>
        <w:rPr>
          <w:rFonts w:ascii="Times New Roman" w:hAnsi="Times New Roman" w:cs="Times New Roman"/>
          <w:b/>
        </w:rPr>
      </w:pPr>
      <w:bookmarkStart w:id="1" w:name="_Hlk9242176"/>
      <w:bookmarkStart w:id="2" w:name="_Hlk46391371"/>
      <w:r w:rsidRPr="005C01FB">
        <w:rPr>
          <w:rFonts w:ascii="Times New Roman" w:hAnsi="Times New Roman" w:cs="Times New Roman"/>
        </w:rPr>
        <w:t>wykonam(-y) przedmiot zamówienia za cenę:</w:t>
      </w: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3118"/>
        <w:gridCol w:w="1276"/>
        <w:gridCol w:w="425"/>
        <w:gridCol w:w="993"/>
        <w:gridCol w:w="1275"/>
      </w:tblGrid>
      <w:tr w:rsidR="00A75FA0" w:rsidRPr="005C01FB" w14:paraId="2C9C8C40" w14:textId="77777777" w:rsidTr="00FF2CFE">
        <w:trPr>
          <w:cantSplit/>
          <w:trHeight w:val="159"/>
        </w:trPr>
        <w:tc>
          <w:tcPr>
            <w:tcW w:w="5244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5B0E1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bookmarkStart w:id="3" w:name="_Hlk9242194"/>
            <w:bookmarkEnd w:id="1"/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Wyszczególnienie</w:t>
            </w:r>
          </w:p>
        </w:tc>
        <w:tc>
          <w:tcPr>
            <w:tcW w:w="1276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39B43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netto</w:t>
            </w:r>
          </w:p>
          <w:p w14:paraId="71C2C272" w14:textId="127217B4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  <w:tc>
          <w:tcPr>
            <w:tcW w:w="141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7AA78E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1ED7942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brutto</w:t>
            </w:r>
          </w:p>
          <w:p w14:paraId="4E51A10F" w14:textId="3E041BF3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w zł</w:t>
            </w:r>
            <w:r w:rsidR="008270B1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.</w:t>
            </w:r>
          </w:p>
        </w:tc>
      </w:tr>
      <w:tr w:rsidR="00A75FA0" w:rsidRPr="005C01FB" w14:paraId="60CF40C6" w14:textId="77777777" w:rsidTr="00FF2CFE">
        <w:trPr>
          <w:cantSplit/>
          <w:trHeight w:val="78"/>
        </w:trPr>
        <w:tc>
          <w:tcPr>
            <w:tcW w:w="5244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CBD37E3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1276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215C1A0" w14:textId="77777777" w:rsidR="00A75FA0" w:rsidRPr="005C01FB" w:rsidRDefault="00A75FA0" w:rsidP="00540B08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B1FFE0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B20BAA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33766A0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A75FA0" w:rsidRPr="005C01FB" w14:paraId="29CC97E4" w14:textId="77777777" w:rsidTr="00FF2CFE">
        <w:trPr>
          <w:trHeight w:val="325"/>
        </w:trPr>
        <w:tc>
          <w:tcPr>
            <w:tcW w:w="5244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F4D3C9" w14:textId="7E8950E2" w:rsidR="004706E5" w:rsidRPr="008270B1" w:rsidRDefault="0078189F" w:rsidP="00AA7334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color w:val="00000A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A"/>
                <w:sz w:val="20"/>
                <w:szCs w:val="20"/>
              </w:rPr>
              <w:t>Budowa sieci wodociągowej na terenie Gminy Czarna</w:t>
            </w:r>
          </w:p>
        </w:tc>
        <w:tc>
          <w:tcPr>
            <w:tcW w:w="1276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6D700F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42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1709F1A" w14:textId="437533D5" w:rsidR="00A75FA0" w:rsidRPr="008270B1" w:rsidRDefault="008528F2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</w:pPr>
            <w:r w:rsidRPr="008270B1"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894965D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27595989" w14:textId="77777777" w:rsidR="00A75FA0" w:rsidRPr="005C01FB" w:rsidRDefault="00A75FA0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tr w:rsidR="00E52BE1" w:rsidRPr="005C01FB" w14:paraId="41D53AEB" w14:textId="77777777" w:rsidTr="00FF2CFE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EBC55E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  <w:r w:rsidRPr="005C01FB"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323984" w14:textId="77777777" w:rsidR="00E52BE1" w:rsidRPr="005C01FB" w:rsidRDefault="00E52BE1" w:rsidP="00540B0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lang w:eastAsia="ar-SA" w:bidi="hi-IN"/>
              </w:rPr>
            </w:pPr>
          </w:p>
        </w:tc>
      </w:tr>
      <w:bookmarkEnd w:id="3"/>
    </w:tbl>
    <w:p w14:paraId="77A54F8D" w14:textId="77777777" w:rsidR="00565B6A" w:rsidRPr="005C01FB" w:rsidRDefault="00565B6A" w:rsidP="00B235E8">
      <w:pPr>
        <w:pStyle w:val="Akapitzlist"/>
        <w:spacing w:after="0" w:line="240" w:lineRule="auto"/>
        <w:ind w:left="2520"/>
        <w:jc w:val="both"/>
        <w:rPr>
          <w:rFonts w:ascii="Times New Roman" w:hAnsi="Times New Roman" w:cs="Times New Roman"/>
          <w:bCs/>
        </w:rPr>
      </w:pPr>
    </w:p>
    <w:p w14:paraId="7994A790" w14:textId="741F06E3" w:rsidR="00565B6A" w:rsidRPr="005C01FB" w:rsidRDefault="00565B6A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która została określona w oparciu o </w:t>
      </w:r>
      <w:r w:rsidRPr="008270B1">
        <w:rPr>
          <w:rFonts w:ascii="Times New Roman" w:hAnsi="Times New Roman" w:cs="Times New Roman"/>
          <w:bCs/>
          <w:u w:val="single"/>
        </w:rPr>
        <w:t>uproszczony kosztorys ofertowy, stanowiący załącznik do oferty</w:t>
      </w:r>
      <w:r w:rsidRPr="005C01FB">
        <w:rPr>
          <w:rFonts w:ascii="Times New Roman" w:hAnsi="Times New Roman" w:cs="Times New Roman"/>
          <w:bCs/>
        </w:rPr>
        <w:t>, zawierający ceny jednostkowe netto oraz wielkości wskaźników cenotwórczych</w:t>
      </w:r>
      <w:r w:rsidRPr="005C01FB">
        <w:rPr>
          <w:rFonts w:ascii="Times New Roman" w:hAnsi="Times New Roman" w:cs="Times New Roman"/>
          <w:b/>
          <w:bCs/>
        </w:rPr>
        <w:t xml:space="preserve"> </w:t>
      </w:r>
      <w:r w:rsidRPr="005C01FB">
        <w:rPr>
          <w:rFonts w:ascii="Times New Roman" w:hAnsi="Times New Roman" w:cs="Times New Roman"/>
          <w:bCs/>
        </w:rPr>
        <w:t>tj.:</w:t>
      </w:r>
    </w:p>
    <w:p w14:paraId="65583836" w14:textId="3F8EE1CC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stawkę roboczogodziny w wysokości ……………………………</w:t>
      </w:r>
      <w:r w:rsidR="008270B1">
        <w:rPr>
          <w:rFonts w:ascii="Times New Roman" w:hAnsi="Times New Roman" w:cs="Times New Roman"/>
          <w:bCs/>
        </w:rPr>
        <w:t>.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zł</w:t>
      </w:r>
      <w:r w:rsidR="008270B1">
        <w:rPr>
          <w:rFonts w:ascii="Times New Roman" w:hAnsi="Times New Roman" w:cs="Times New Roman"/>
          <w:bCs/>
        </w:rPr>
        <w:t>.,</w:t>
      </w:r>
    </w:p>
    <w:p w14:paraId="6AEE7CBE" w14:textId="67792C7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pośredn</w:t>
      </w:r>
      <w:r w:rsidR="008270B1">
        <w:rPr>
          <w:rFonts w:ascii="Times New Roman" w:hAnsi="Times New Roman" w:cs="Times New Roman"/>
          <w:bCs/>
        </w:rPr>
        <w:t>ie w wysokości ……………………………………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633F8C23" w14:textId="2EABDDDF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koszty zaku</w:t>
      </w:r>
      <w:r w:rsidR="008270B1">
        <w:rPr>
          <w:rFonts w:ascii="Times New Roman" w:hAnsi="Times New Roman" w:cs="Times New Roman"/>
          <w:bCs/>
        </w:rPr>
        <w:t>pu w wysokości ………………………………………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20FD4AAE" w14:textId="126B8B88" w:rsidR="00565B6A" w:rsidRPr="005C01FB" w:rsidRDefault="00565B6A" w:rsidP="00565B6A">
      <w:pPr>
        <w:pStyle w:val="Akapitzlist"/>
        <w:numPr>
          <w:ilvl w:val="3"/>
          <w:numId w:val="28"/>
        </w:numPr>
        <w:spacing w:before="120" w:after="0" w:line="240" w:lineRule="auto"/>
        <w:ind w:left="1276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zysk Wykona</w:t>
      </w:r>
      <w:r w:rsidR="008270B1">
        <w:rPr>
          <w:rFonts w:ascii="Times New Roman" w:hAnsi="Times New Roman" w:cs="Times New Roman"/>
          <w:bCs/>
        </w:rPr>
        <w:t>wcy w wysokości …………………………..………</w:t>
      </w:r>
      <w:r w:rsidRPr="005C01FB">
        <w:rPr>
          <w:rFonts w:ascii="Times New Roman" w:hAnsi="Times New Roman" w:cs="Times New Roman"/>
          <w:bCs/>
        </w:rPr>
        <w:t xml:space="preserve"> </w:t>
      </w:r>
      <w:r w:rsidR="008270B1">
        <w:rPr>
          <w:rFonts w:ascii="Times New Roman" w:hAnsi="Times New Roman" w:cs="Times New Roman"/>
          <w:bCs/>
        </w:rPr>
        <w:tab/>
      </w:r>
      <w:r w:rsidRPr="005C01FB">
        <w:rPr>
          <w:rFonts w:ascii="Times New Roman" w:hAnsi="Times New Roman" w:cs="Times New Roman"/>
          <w:bCs/>
        </w:rPr>
        <w:t>%</w:t>
      </w:r>
      <w:r w:rsidR="008270B1">
        <w:rPr>
          <w:rFonts w:ascii="Times New Roman" w:hAnsi="Times New Roman" w:cs="Times New Roman"/>
          <w:bCs/>
        </w:rPr>
        <w:t>,</w:t>
      </w:r>
    </w:p>
    <w:p w14:paraId="3C51F86F" w14:textId="2BE2538E" w:rsidR="000D0EC4" w:rsidRPr="005C01FB" w:rsidRDefault="000D0EC4" w:rsidP="006F2C9C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przedmiot zamówienia wykonamy w terminie</w:t>
      </w:r>
      <w:r w:rsidR="00FF2CFE" w:rsidRPr="005C01FB">
        <w:rPr>
          <w:rFonts w:ascii="Times New Roman" w:hAnsi="Times New Roman" w:cs="Times New Roman"/>
          <w:bCs/>
        </w:rPr>
        <w:t>:</w:t>
      </w:r>
      <w:r w:rsidR="00D8452F" w:rsidRPr="005C01FB">
        <w:rPr>
          <w:rFonts w:ascii="Times New Roman" w:hAnsi="Times New Roman" w:cs="Times New Roman"/>
          <w:bCs/>
        </w:rPr>
        <w:t xml:space="preserve"> </w:t>
      </w:r>
      <w:r w:rsidR="00AB725C">
        <w:rPr>
          <w:rFonts w:ascii="Times New Roman" w:hAnsi="Times New Roman" w:cs="Times New Roman"/>
          <w:b/>
        </w:rPr>
        <w:t>120</w:t>
      </w:r>
      <w:r w:rsidR="007D04F9">
        <w:rPr>
          <w:rFonts w:ascii="Times New Roman" w:hAnsi="Times New Roman" w:cs="Times New Roman"/>
          <w:b/>
        </w:rPr>
        <w:t xml:space="preserve"> dni od podpisania umowy</w:t>
      </w:r>
    </w:p>
    <w:p w14:paraId="1F66E850" w14:textId="0C271A9C" w:rsidR="00D73EF6" w:rsidRPr="005C01FB" w:rsidRDefault="00D73EF6" w:rsidP="00B235E8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bookmarkStart w:id="4" w:name="_Hlk65569567"/>
      <w:r w:rsidRPr="005C01FB">
        <w:rPr>
          <w:rFonts w:ascii="Times New Roman" w:hAnsi="Times New Roman" w:cs="Times New Roman"/>
        </w:rPr>
        <w:lastRenderedPageBreak/>
        <w:t xml:space="preserve">na wykonany przedmiot zamówienia udzielam(-y) gwarancji na okres </w:t>
      </w:r>
      <w:r w:rsidRPr="005C01FB">
        <w:rPr>
          <w:rFonts w:ascii="Times New Roman" w:hAnsi="Times New Roman" w:cs="Times New Roman"/>
          <w:b/>
          <w:bCs/>
        </w:rPr>
        <w:t>36 miesięcy/ 48 miesięcy/ 60 miesięcy</w:t>
      </w:r>
      <w:r w:rsidRPr="005C01FB">
        <w:rPr>
          <w:rStyle w:val="Odwoanieprzypisudolnego"/>
          <w:rFonts w:ascii="Times New Roman" w:hAnsi="Times New Roman" w:cs="Times New Roman"/>
          <w:b/>
          <w:bCs/>
        </w:rPr>
        <w:footnoteReference w:id="1"/>
      </w:r>
      <w:r w:rsidRPr="005C01FB">
        <w:rPr>
          <w:rFonts w:ascii="Times New Roman" w:hAnsi="Times New Roman" w:cs="Times New Roman"/>
        </w:rPr>
        <w:t xml:space="preserve"> licząc od dnia odbioru końcowego przedmiotu zamówienia</w:t>
      </w:r>
      <w:bookmarkEnd w:id="4"/>
      <w:r w:rsidRPr="005C01FB">
        <w:rPr>
          <w:rFonts w:ascii="Times New Roman" w:hAnsi="Times New Roman" w:cs="Times New Roman"/>
        </w:rPr>
        <w:t>,</w:t>
      </w:r>
    </w:p>
    <w:p w14:paraId="49EB1409" w14:textId="77777777" w:rsidR="00D73EF6" w:rsidRPr="005C01FB" w:rsidRDefault="00D73EF6" w:rsidP="00D73EF6">
      <w:pPr>
        <w:pStyle w:val="Akapitzlist"/>
        <w:rPr>
          <w:rFonts w:ascii="Times New Roman" w:hAnsi="Times New Roman" w:cs="Times New Roman"/>
        </w:rPr>
      </w:pPr>
    </w:p>
    <w:p w14:paraId="0D5DDB1D" w14:textId="3F515A8F" w:rsidR="00A70294" w:rsidRPr="005C01FB" w:rsidRDefault="00D73EF6" w:rsidP="00D73EF6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 xml:space="preserve">na wykonany przedmiot zamówienia udzielam(-y) rękojmi na okres </w:t>
      </w:r>
      <w:r w:rsidRPr="005C01FB">
        <w:rPr>
          <w:rFonts w:ascii="Times New Roman" w:hAnsi="Times New Roman" w:cs="Times New Roman"/>
          <w:b/>
          <w:bCs/>
        </w:rPr>
        <w:t>60 miesięcy</w:t>
      </w:r>
      <w:r w:rsidRPr="005C01FB">
        <w:rPr>
          <w:rFonts w:ascii="Times New Roman" w:hAnsi="Times New Roman" w:cs="Times New Roman"/>
          <w:bCs/>
        </w:rPr>
        <w:t xml:space="preserve"> licząc od dnia odbioru końcowego przedmiotu zamówienia.</w:t>
      </w:r>
      <w:bookmarkEnd w:id="2"/>
    </w:p>
    <w:p w14:paraId="4156B96A" w14:textId="77777777" w:rsidR="00F81DBA" w:rsidRPr="005C01FB" w:rsidRDefault="00F81DBA" w:rsidP="008679A7">
      <w:pPr>
        <w:pStyle w:val="Akapitzlist"/>
        <w:spacing w:before="120"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14:paraId="5D67E2E1" w14:textId="0C0707BC" w:rsidR="000576F2" w:rsidRPr="005C01FB" w:rsidRDefault="000576F2" w:rsidP="003635FE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Informacje dotyczące podwykonawstwa:</w:t>
      </w:r>
    </w:p>
    <w:p w14:paraId="7577AF2C" w14:textId="77777777" w:rsidR="000576F2" w:rsidRPr="005C01FB" w:rsidRDefault="000576F2" w:rsidP="006F2C9C">
      <w:pPr>
        <w:pStyle w:val="Akapitzlist"/>
        <w:numPr>
          <w:ilvl w:val="1"/>
          <w:numId w:val="5"/>
        </w:numPr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wykonam sam/następujące części zamówienia powierzę Podwykonawcom</w:t>
      </w:r>
      <w:r w:rsidR="001A4CA0" w:rsidRPr="005C01FB">
        <w:rPr>
          <w:rStyle w:val="Odwoanieprzypisudolnego"/>
          <w:rFonts w:ascii="Times New Roman" w:hAnsi="Times New Roman" w:cs="Times New Roman"/>
        </w:rPr>
        <w:footnoteReference w:id="2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5C01FB" w14:paraId="6445242B" w14:textId="77777777" w:rsidTr="006F2C9C">
        <w:tc>
          <w:tcPr>
            <w:tcW w:w="567" w:type="dxa"/>
          </w:tcPr>
          <w:p w14:paraId="0B88183C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5" w:name="_Hlk9242693"/>
            <w:r w:rsidRPr="005C01FB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Zakres powierzonej części zamówienia</w:t>
            </w:r>
          </w:p>
        </w:tc>
        <w:tc>
          <w:tcPr>
            <w:tcW w:w="3874" w:type="dxa"/>
          </w:tcPr>
          <w:p w14:paraId="18DFFEF8" w14:textId="77777777" w:rsidR="00107341" w:rsidRPr="005C01FB" w:rsidRDefault="00107341" w:rsidP="006F2C9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C01FB">
              <w:rPr>
                <w:rFonts w:ascii="Times New Roman" w:hAnsi="Times New Roman" w:cs="Times New Roman"/>
              </w:rPr>
              <w:t>Firma podwykonawcy</w:t>
            </w:r>
          </w:p>
        </w:tc>
      </w:tr>
      <w:tr w:rsidR="00107341" w:rsidRPr="005C01FB" w14:paraId="79EB326B" w14:textId="77777777" w:rsidTr="00364798">
        <w:trPr>
          <w:trHeight w:val="590"/>
        </w:trPr>
        <w:tc>
          <w:tcPr>
            <w:tcW w:w="567" w:type="dxa"/>
          </w:tcPr>
          <w:p w14:paraId="4B8968AD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14:paraId="718193A1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33" w:type="dxa"/>
          </w:tcPr>
          <w:p w14:paraId="13097F14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74" w:type="dxa"/>
          </w:tcPr>
          <w:p w14:paraId="6E5CD1D8" w14:textId="77777777" w:rsidR="00107341" w:rsidRPr="005C01FB" w:rsidRDefault="00107341" w:rsidP="00540B0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5"/>
    </w:tbl>
    <w:p w14:paraId="778790DA" w14:textId="4054DBFE" w:rsidR="00437A67" w:rsidRPr="005C01FB" w:rsidRDefault="00437A67" w:rsidP="00437A67">
      <w:pPr>
        <w:pStyle w:val="Akapitzlist"/>
        <w:spacing w:before="120" w:after="0" w:line="240" w:lineRule="auto"/>
        <w:ind w:left="568"/>
        <w:jc w:val="both"/>
        <w:rPr>
          <w:rFonts w:ascii="Times New Roman" w:hAnsi="Times New Roman" w:cs="Times New Roman"/>
        </w:rPr>
      </w:pPr>
    </w:p>
    <w:p w14:paraId="6D194D95" w14:textId="509EDB6E" w:rsidR="00200675" w:rsidRPr="005C01FB" w:rsidRDefault="00107341" w:rsidP="006F2C9C">
      <w:pPr>
        <w:pStyle w:val="Akapitzlist"/>
        <w:numPr>
          <w:ilvl w:val="1"/>
          <w:numId w:val="5"/>
        </w:numPr>
        <w:spacing w:before="120" w:after="0" w:line="240" w:lineRule="auto"/>
        <w:ind w:left="568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Zamówienie wykonam z udziałem podwykonawców, na których zasoby powołuję się na zasadach określonych w art. </w:t>
      </w:r>
      <w:r w:rsidR="00D73EF6" w:rsidRPr="005C01FB">
        <w:rPr>
          <w:rFonts w:ascii="Times New Roman" w:hAnsi="Times New Roman" w:cs="Times New Roman"/>
        </w:rPr>
        <w:t>118</w:t>
      </w:r>
      <w:r w:rsidRPr="005C01FB">
        <w:rPr>
          <w:rFonts w:ascii="Times New Roman" w:hAnsi="Times New Roman" w:cs="Times New Roman"/>
        </w:rPr>
        <w:t xml:space="preserve"> </w:t>
      </w:r>
      <w:r w:rsidR="00D73EF6" w:rsidRPr="005C01FB">
        <w:rPr>
          <w:rFonts w:ascii="Times New Roman" w:hAnsi="Times New Roman" w:cs="Times New Roman"/>
        </w:rPr>
        <w:t>u</w:t>
      </w:r>
      <w:r w:rsidRPr="005C01FB">
        <w:rPr>
          <w:rFonts w:ascii="Times New Roman" w:hAnsi="Times New Roman" w:cs="Times New Roman"/>
        </w:rPr>
        <w:t>stawy</w:t>
      </w:r>
      <w:r w:rsidR="00D73EF6" w:rsidRPr="005C01FB">
        <w:rPr>
          <w:rFonts w:ascii="Times New Roman" w:hAnsi="Times New Roman" w:cs="Times New Roman"/>
        </w:rPr>
        <w:t xml:space="preserve"> </w:t>
      </w:r>
      <w:proofErr w:type="spellStart"/>
      <w:r w:rsidR="00D73EF6" w:rsidRPr="005C01FB">
        <w:rPr>
          <w:rFonts w:ascii="Times New Roman" w:hAnsi="Times New Roman" w:cs="Times New Roman"/>
        </w:rPr>
        <w:t>Pzp</w:t>
      </w:r>
      <w:proofErr w:type="spellEnd"/>
      <w:r w:rsidRPr="005C01FB">
        <w:rPr>
          <w:rFonts w:ascii="Times New Roman" w:hAnsi="Times New Roman" w:cs="Times New Roman"/>
        </w:rPr>
        <w:t>, w celu wykazania spełniania warunków udziału w postępowaniu (nazwa/firma podwykonawców):</w:t>
      </w:r>
      <w:r w:rsidR="00184EFC" w:rsidRPr="005C01FB">
        <w:rPr>
          <w:rFonts w:ascii="Times New Roman" w:hAnsi="Times New Roman" w:cs="Times New Roman"/>
        </w:rPr>
        <w:t xml:space="preserve"> </w:t>
      </w:r>
    </w:p>
    <w:p w14:paraId="7EC23547" w14:textId="75899A92" w:rsidR="00184EFC" w:rsidRPr="005C01FB" w:rsidRDefault="00184EFC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6" w:name="_Hlk46391604"/>
      <w:r w:rsidRPr="005C01FB">
        <w:rPr>
          <w:rFonts w:ascii="Times New Roman" w:hAnsi="Times New Roman" w:cs="Times New Roman"/>
          <w:b/>
        </w:rPr>
        <w:t>…………</w:t>
      </w:r>
      <w:r w:rsidR="00200675" w:rsidRPr="005C01FB">
        <w:rPr>
          <w:rFonts w:ascii="Times New Roman" w:hAnsi="Times New Roman" w:cs="Times New Roman"/>
          <w:b/>
        </w:rPr>
        <w:t>…………………………</w:t>
      </w:r>
      <w:r w:rsidR="006F2C9C" w:rsidRPr="005C01FB">
        <w:rPr>
          <w:rFonts w:ascii="Times New Roman" w:hAnsi="Times New Roman" w:cs="Times New Roman"/>
          <w:b/>
        </w:rPr>
        <w:t>……………………….</w:t>
      </w:r>
      <w:r w:rsidR="00200675" w:rsidRPr="005C01FB">
        <w:rPr>
          <w:rFonts w:ascii="Times New Roman" w:hAnsi="Times New Roman" w:cs="Times New Roman"/>
          <w:b/>
        </w:rPr>
        <w:t>………………………</w:t>
      </w:r>
      <w:r w:rsidR="00476D06" w:rsidRPr="005C01FB">
        <w:rPr>
          <w:rFonts w:ascii="Times New Roman" w:hAnsi="Times New Roman" w:cs="Times New Roman"/>
          <w:b/>
        </w:rPr>
        <w:t>………………………</w:t>
      </w:r>
      <w:bookmarkEnd w:id="6"/>
    </w:p>
    <w:p w14:paraId="4BD0971D" w14:textId="3AFBBF50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</w:p>
    <w:p w14:paraId="55F157E1" w14:textId="66E725AB" w:rsidR="00437A67" w:rsidRPr="005C01FB" w:rsidRDefault="00437A67" w:rsidP="006F2C9C">
      <w:pPr>
        <w:spacing w:after="120" w:line="240" w:lineRule="auto"/>
        <w:ind w:left="567"/>
        <w:jc w:val="both"/>
        <w:rPr>
          <w:rFonts w:ascii="Times New Roman" w:hAnsi="Times New Roman" w:cs="Times New Roman"/>
          <w:b/>
        </w:rPr>
      </w:pPr>
      <w:bookmarkStart w:id="7" w:name="_Hlk46731932"/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bookmarkEnd w:id="7"/>
    </w:p>
    <w:p w14:paraId="7B82D136" w14:textId="4C9D0782" w:rsidR="005B268A" w:rsidRPr="005C01FB" w:rsidRDefault="008679A7" w:rsidP="008270B1">
      <w:pPr>
        <w:spacing w:after="120" w:line="240" w:lineRule="auto"/>
        <w:ind w:left="567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  <w:b/>
        </w:rPr>
        <w:t>…………………………………………………………….………………………………………………</w:t>
      </w:r>
      <w:r w:rsidR="009F79AC" w:rsidRPr="005C01FB">
        <w:rPr>
          <w:rFonts w:ascii="Times New Roman" w:hAnsi="Times New Roman" w:cs="Times New Roman"/>
        </w:rPr>
        <w:t>Oświadczam, że:</w:t>
      </w:r>
    </w:p>
    <w:p w14:paraId="64A0FE86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uzyskałem(-liśmy) konieczne informacje do przygotowania oferty,</w:t>
      </w:r>
    </w:p>
    <w:p w14:paraId="0F5148E7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w cenie oferty, zostały uwzględnione wszystkie koszty wykonania i realizacji przyszłego świadczenia umownego,</w:t>
      </w:r>
    </w:p>
    <w:p w14:paraId="3C6680D0" w14:textId="3ABA8DA0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zamówienie przyjmuję(-</w:t>
      </w:r>
      <w:proofErr w:type="spellStart"/>
      <w:r w:rsidRPr="005C01FB">
        <w:rPr>
          <w:rFonts w:ascii="Times New Roman" w:hAnsi="Times New Roman" w:cs="Times New Roman"/>
        </w:rPr>
        <w:t>emy</w:t>
      </w:r>
      <w:proofErr w:type="spellEnd"/>
      <w:r w:rsidRPr="005C01FB">
        <w:rPr>
          <w:rFonts w:ascii="Times New Roman" w:hAnsi="Times New Roman" w:cs="Times New Roman"/>
        </w:rPr>
        <w:t xml:space="preserve">) do realizacji bez zastrzeżeń i wykonam(-y) zakres </w:t>
      </w:r>
      <w:r w:rsidR="00565B6A" w:rsidRPr="005C01FB">
        <w:rPr>
          <w:rFonts w:ascii="Times New Roman" w:hAnsi="Times New Roman" w:cs="Times New Roman"/>
        </w:rPr>
        <w:t>robót budowlanych</w:t>
      </w:r>
      <w:r w:rsidRPr="005C01FB">
        <w:rPr>
          <w:rFonts w:ascii="Times New Roman" w:hAnsi="Times New Roman" w:cs="Times New Roman"/>
        </w:rPr>
        <w:t xml:space="preserve"> wynikający z przedmiotu zamówienia z należytą starannością, zgodnie z zasadami wiedzy i według obowiązujących przepisów prawnych za oferowaną cenę,</w:t>
      </w:r>
    </w:p>
    <w:p w14:paraId="43687C8F" w14:textId="38DE691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zapoznałem(-liśmy) się z treścią Specyfikacji Warunków Zamówienia i nie wnoszę(-simy) do niej zastrzeżeń oraz zdobyłem(-liśmy) wszelkie informacje niezbędne do właściwego opracowania oferty oraz do należytego wykonania przedmiotu zamówienia,</w:t>
      </w:r>
    </w:p>
    <w:p w14:paraId="1A7F615A" w14:textId="77777777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uważam(-y) się za związanego złożoną ofertą przez okres 30 dni licząc od upływu terminu do składania ofert wraz z tym dniem,</w:t>
      </w:r>
    </w:p>
    <w:p w14:paraId="23C686A6" w14:textId="3F35DFC4" w:rsidR="00A11302" w:rsidRPr="005C01FB" w:rsidRDefault="00A11302" w:rsidP="006F2C9C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zawarty w Specyfikacji Warunków Zamówienia wzór umowy został przeze mnie/nas zaakceptowany </w:t>
      </w:r>
      <w:r w:rsidR="008270B1">
        <w:rPr>
          <w:rFonts w:ascii="Times New Roman" w:hAnsi="Times New Roman" w:cs="Times New Roman"/>
        </w:rPr>
        <w:br/>
      </w:r>
      <w:r w:rsidRPr="005C01FB">
        <w:rPr>
          <w:rFonts w:ascii="Times New Roman" w:hAnsi="Times New Roman" w:cs="Times New Roman"/>
        </w:rPr>
        <w:t>i w razie wybrania mojej/naszej oferty zobowiązuję się do jej podpisania w miejscu i terminie określonym przez Zamawiającego,</w:t>
      </w:r>
    </w:p>
    <w:p w14:paraId="2A451321" w14:textId="1BF92383" w:rsidR="00F70544" w:rsidRPr="005C01FB" w:rsidRDefault="00BB630F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</w:rPr>
        <w:t xml:space="preserve">zobowiązuję się do zatrudnienia na podstawie umowy o pracę osób wykonujących w trakcie realizacji zamówienia czynności </w:t>
      </w:r>
      <w:r w:rsidR="000D79CB" w:rsidRPr="005C01FB">
        <w:rPr>
          <w:rFonts w:ascii="Times New Roman" w:hAnsi="Times New Roman" w:cs="Times New Roman"/>
        </w:rPr>
        <w:t>z zakresu prac przygotowawczych, rozbiórkowych, robót ziemnych, robót w zakresie nawierzchni, prac wykończeniowych</w:t>
      </w:r>
      <w:r w:rsidR="003D28B9" w:rsidRPr="005C01FB">
        <w:rPr>
          <w:rFonts w:ascii="Times New Roman" w:hAnsi="Times New Roman" w:cs="Times New Roman"/>
        </w:rPr>
        <w:t>,</w:t>
      </w:r>
    </w:p>
    <w:p w14:paraId="00EC1091" w14:textId="50C6AB99" w:rsidR="00A11302" w:rsidRPr="005C01FB" w:rsidRDefault="00A11302" w:rsidP="00540A95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</w:rPr>
      </w:pPr>
      <w:r w:rsidRPr="005C01FB">
        <w:rPr>
          <w:rFonts w:ascii="Times New Roman" w:hAnsi="Times New Roman" w:cs="Times New Roman"/>
          <w:bCs/>
        </w:rPr>
        <w:t>wypełniłem obowiązki informacyjne przewidziane w art. 13 lub art. 14 RODO</w:t>
      </w:r>
      <w:r w:rsidRPr="005C01FB">
        <w:rPr>
          <w:rStyle w:val="Odwoanieprzypisudolnego"/>
          <w:rFonts w:ascii="Times New Roman" w:hAnsi="Times New Roman" w:cs="Times New Roman"/>
          <w:bCs/>
        </w:rPr>
        <w:footnoteReference w:id="3"/>
      </w:r>
      <w:r w:rsidRPr="005C01FB">
        <w:rPr>
          <w:rFonts w:ascii="Times New Roman" w:hAnsi="Times New Roman" w:cs="Times New Roman"/>
          <w:bCs/>
          <w:vertAlign w:val="superscript"/>
        </w:rPr>
        <w:t xml:space="preserve"> </w:t>
      </w:r>
      <w:r w:rsidRPr="005C01FB">
        <w:rPr>
          <w:rFonts w:ascii="Times New Roman" w:hAnsi="Times New Roman" w:cs="Times New Roman"/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1D9802F" w14:textId="77777777" w:rsidR="002A1A70" w:rsidRPr="005C01FB" w:rsidRDefault="002A1A70" w:rsidP="002A1A70">
      <w:pPr>
        <w:spacing w:after="0" w:line="240" w:lineRule="auto"/>
        <w:rPr>
          <w:rFonts w:ascii="Times New Roman" w:hAnsi="Times New Roman" w:cs="Times New Roman"/>
        </w:rPr>
      </w:pPr>
    </w:p>
    <w:p w14:paraId="5E1298BA" w14:textId="06235FAA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lastRenderedPageBreak/>
        <w:t xml:space="preserve">Ofertę składam na kolejno ponumerowanych stronach. Cała oferta składa się z ………. </w:t>
      </w:r>
      <w:r w:rsidR="008270B1">
        <w:rPr>
          <w:rFonts w:ascii="Times New Roman" w:hAnsi="Times New Roman" w:cs="Times New Roman"/>
        </w:rPr>
        <w:t>s</w:t>
      </w:r>
      <w:r w:rsidRPr="005C01FB">
        <w:rPr>
          <w:rFonts w:ascii="Times New Roman" w:hAnsi="Times New Roman" w:cs="Times New Roman"/>
        </w:rPr>
        <w:t>tron.</w:t>
      </w:r>
    </w:p>
    <w:p w14:paraId="016BF076" w14:textId="5C810E68" w:rsidR="00D6029F" w:rsidRPr="005C01FB" w:rsidRDefault="00D6029F" w:rsidP="00D6029F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Załącznikami do niniejszego formularza stanowiącymi integralną część oferty są oświadczenia, dokumenty i załączniki w postaci:</w:t>
      </w:r>
    </w:p>
    <w:p w14:paraId="24F4955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56120678" w14:textId="77777777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69DEABBB" w14:textId="0C8F0319" w:rsidR="00D6029F" w:rsidRPr="005C01FB" w:rsidRDefault="00D6029F" w:rsidP="00D6029F">
      <w:pPr>
        <w:pStyle w:val="Akapitzlist"/>
        <w:numPr>
          <w:ilvl w:val="2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29C1269D" w14:textId="180E3F84" w:rsidR="009F79AC" w:rsidRPr="005C01FB" w:rsidRDefault="00924BC9" w:rsidP="002A1A7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</w:t>
      </w:r>
      <w:r w:rsidR="00A11442" w:rsidRPr="005C01FB">
        <w:rPr>
          <w:rFonts w:ascii="Times New Roman" w:hAnsi="Times New Roman" w:cs="Times New Roman"/>
        </w:rPr>
        <w:t>że</w:t>
      </w:r>
      <w:r w:rsidRPr="005C01FB">
        <w:rPr>
          <w:rFonts w:ascii="Times New Roman" w:hAnsi="Times New Roman" w:cs="Times New Roman"/>
        </w:rPr>
        <w:t xml:space="preserve"> </w:t>
      </w:r>
      <w:r w:rsidRPr="005C01FB">
        <w:rPr>
          <w:rFonts w:ascii="Times New Roman" w:hAnsi="Times New Roman" w:cs="Times New Roman"/>
          <w:b/>
          <w:bCs/>
        </w:rPr>
        <w:t>zastrzegam/nie zastrzegam</w:t>
      </w:r>
      <w:r w:rsidRPr="005C01FB">
        <w:rPr>
          <w:rStyle w:val="Odwoanieprzypisudolnego"/>
          <w:rFonts w:ascii="Times New Roman" w:hAnsi="Times New Roman" w:cs="Times New Roman"/>
        </w:rPr>
        <w:footnoteReference w:id="4"/>
      </w:r>
      <w:r w:rsidRPr="005C01FB">
        <w:rPr>
          <w:rFonts w:ascii="Times New Roman" w:hAnsi="Times New Roman" w:cs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5C01FB">
        <w:rPr>
          <w:rStyle w:val="Odwoanieprzypisudolnego"/>
          <w:rFonts w:ascii="Times New Roman" w:hAnsi="Times New Roman" w:cs="Times New Roman"/>
        </w:rPr>
        <w:footnoteReference w:id="5"/>
      </w:r>
      <w:r w:rsidRPr="005C01FB">
        <w:rPr>
          <w:rFonts w:ascii="Times New Roman" w:hAnsi="Times New Roman" w:cs="Times New Roman"/>
        </w:rPr>
        <w:t>:</w:t>
      </w:r>
    </w:p>
    <w:p w14:paraId="71F33098" w14:textId="2AFC8BCA" w:rsidR="00E7672B" w:rsidRPr="005C01FB" w:rsidRDefault="002A1A70" w:rsidP="002A1A70">
      <w:pPr>
        <w:spacing w:before="120" w:after="0" w:line="240" w:lineRule="auto"/>
        <w:ind w:left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>…………………………………………………</w:t>
      </w:r>
      <w:r w:rsidR="00E7672B" w:rsidRPr="005C01FB">
        <w:rPr>
          <w:rFonts w:ascii="Times New Roman" w:hAnsi="Times New Roman" w:cs="Times New Roman"/>
        </w:rPr>
        <w:t>…………………………………………………………………………………………………………………</w:t>
      </w:r>
    </w:p>
    <w:p w14:paraId="08DDA8BE" w14:textId="77179974" w:rsidR="00722BD8" w:rsidRPr="005C01FB" w:rsidRDefault="00722BD8" w:rsidP="00722BD8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5C01FB">
        <w:rPr>
          <w:rFonts w:ascii="Times New Roman" w:hAnsi="Times New Roman" w:cs="Times New Roman"/>
        </w:rPr>
        <w:t xml:space="preserve">Oświadczam, że </w:t>
      </w:r>
      <w:r w:rsidRPr="005C01FB">
        <w:rPr>
          <w:rFonts w:ascii="Times New Roman" w:hAnsi="Times New Roman" w:cs="Times New Roman"/>
          <w:b/>
          <w:bCs/>
        </w:rPr>
        <w:t>jestem(-</w:t>
      </w:r>
      <w:proofErr w:type="spellStart"/>
      <w:r w:rsidRPr="005C01FB">
        <w:rPr>
          <w:rFonts w:ascii="Times New Roman" w:hAnsi="Times New Roman" w:cs="Times New Roman"/>
          <w:b/>
          <w:bCs/>
        </w:rPr>
        <w:t>śmy</w:t>
      </w:r>
      <w:proofErr w:type="spellEnd"/>
      <w:r w:rsidRPr="005C01FB">
        <w:rPr>
          <w:rFonts w:ascii="Times New Roman" w:hAnsi="Times New Roman" w:cs="Times New Roman"/>
          <w:b/>
          <w:bCs/>
        </w:rPr>
        <w:t>)</w:t>
      </w:r>
      <w:r w:rsidRPr="005C01FB">
        <w:rPr>
          <w:rFonts w:ascii="Times New Roman" w:hAnsi="Times New Roman" w:cs="Times New Roman"/>
        </w:rPr>
        <w:t>, małym / średnim przedsiębiorstwem     TAK      NIE</w:t>
      </w:r>
      <w:r w:rsidRPr="005C01FB">
        <w:rPr>
          <w:rFonts w:ascii="Times New Roman" w:hAnsi="Times New Roman" w:cs="Times New Roman"/>
          <w:vertAlign w:val="superscript"/>
        </w:rPr>
        <w:footnoteReference w:id="6"/>
      </w:r>
      <w:r w:rsidRPr="005C01FB">
        <w:rPr>
          <w:rFonts w:ascii="Times New Roman" w:hAnsi="Times New Roman" w:cs="Times New Roman"/>
        </w:rPr>
        <w:t xml:space="preserve"> </w:t>
      </w:r>
    </w:p>
    <w:p w14:paraId="5F66F205" w14:textId="77777777" w:rsidR="00722BD8" w:rsidRPr="005C01FB" w:rsidRDefault="00722BD8" w:rsidP="00722BD8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6E1C5240" w14:textId="710115FA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Zgodnie z art. 7 ust. 1 pkt 2 i pkt 3 ustawy z dnia 6 marca 2018 r. prawo przedsiębiorców (</w:t>
      </w:r>
      <w:bookmarkStart w:id="8" w:name="_Hlk33182752"/>
      <w:proofErr w:type="spellStart"/>
      <w:r w:rsidR="005C01FB">
        <w:rPr>
          <w:rFonts w:ascii="Times New Roman" w:eastAsia="Calibri" w:hAnsi="Times New Roman" w:cs="Times New Roman"/>
          <w:i/>
        </w:rPr>
        <w:t>t.j</w:t>
      </w:r>
      <w:proofErr w:type="spellEnd"/>
      <w:r w:rsidR="005C01FB">
        <w:rPr>
          <w:rFonts w:ascii="Times New Roman" w:eastAsia="Calibri" w:hAnsi="Times New Roman" w:cs="Times New Roman"/>
          <w:i/>
        </w:rPr>
        <w:t xml:space="preserve">. Dz. U. z 2019 r. </w:t>
      </w:r>
      <w:r w:rsidRPr="005C01FB">
        <w:rPr>
          <w:rFonts w:ascii="Times New Roman" w:eastAsia="Calibri" w:hAnsi="Times New Roman" w:cs="Times New Roman"/>
          <w:i/>
        </w:rPr>
        <w:t>poz. 1292 ze zm.</w:t>
      </w:r>
      <w:bookmarkEnd w:id="8"/>
      <w:r w:rsidRPr="005C01FB">
        <w:rPr>
          <w:rFonts w:ascii="Times New Roman" w:eastAsia="Calibri" w:hAnsi="Times New Roman" w:cs="Times New Roman"/>
          <w:i/>
        </w:rPr>
        <w:t>):</w:t>
      </w:r>
    </w:p>
    <w:p w14:paraId="4F8C64E6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małego przedsiębiorcę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 łącznie następujące warunki:</w:t>
      </w:r>
    </w:p>
    <w:p w14:paraId="5807AAF0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50 pracowników oraz</w:t>
      </w:r>
    </w:p>
    <w:p w14:paraId="39359BCB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>.</w:t>
      </w:r>
    </w:p>
    <w:p w14:paraId="58A6961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  <w:u w:val="single"/>
        </w:rPr>
        <w:t>Za średniego przedsiębiorę</w:t>
      </w:r>
      <w:r w:rsidRPr="005C01FB">
        <w:rPr>
          <w:rFonts w:ascii="Times New Roman" w:eastAsia="Calibri" w:hAnsi="Times New Roman" w:cs="Times New Roman"/>
          <w:i/>
        </w:rPr>
        <w:t xml:space="preserve"> uważa się przedsiębiorcę, który w co najmniej jednym z dwóch ostatnich lat obrotowych spełniał łącznie następujące warunki:</w:t>
      </w:r>
    </w:p>
    <w:p w14:paraId="09D88D95" w14:textId="77777777" w:rsidR="00F70544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>1) zatrudniał średniorocznie mniej niż 250 pracowników oraz</w:t>
      </w:r>
    </w:p>
    <w:p w14:paraId="1ABE56A7" w14:textId="53BC3A76" w:rsidR="00722BD8" w:rsidRPr="005C01FB" w:rsidRDefault="00F70544" w:rsidP="00F70544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i/>
        </w:rPr>
      </w:pPr>
      <w:r w:rsidRPr="005C01FB">
        <w:rPr>
          <w:rFonts w:ascii="Times New Roman" w:eastAsia="Calibri" w:hAnsi="Times New Roman" w:cs="Times New Roman"/>
          <w:i/>
        </w:rPr>
        <w:t xml:space="preserve"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5C01FB">
        <w:rPr>
          <w:rFonts w:ascii="Times New Roman" w:eastAsia="Calibri" w:hAnsi="Times New Roman" w:cs="Times New Roman"/>
          <w:i/>
        </w:rPr>
        <w:t>mikroprzedsiębiorcą</w:t>
      </w:r>
      <w:proofErr w:type="spellEnd"/>
      <w:r w:rsidRPr="005C01FB">
        <w:rPr>
          <w:rFonts w:ascii="Times New Roman" w:eastAsia="Calibri" w:hAnsi="Times New Roman" w:cs="Times New Roman"/>
          <w:i/>
        </w:rPr>
        <w:t xml:space="preserve"> ani małym przedsiębiorcą</w:t>
      </w:r>
      <w:r w:rsidR="00722BD8" w:rsidRPr="005C01FB">
        <w:rPr>
          <w:rFonts w:ascii="Times New Roman" w:eastAsia="Calibri" w:hAnsi="Times New Roman" w:cs="Times New Roman"/>
          <w:i/>
        </w:rPr>
        <w:t>.</w:t>
      </w:r>
    </w:p>
    <w:p w14:paraId="3D1A6235" w14:textId="77777777" w:rsidR="00782141" w:rsidRPr="005C01FB" w:rsidRDefault="00782141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lang w:eastAsia="pl-PL"/>
        </w:rPr>
      </w:pPr>
    </w:p>
    <w:p w14:paraId="6A838346" w14:textId="7E166B2C" w:rsidR="00076F7F" w:rsidRPr="001C1B1E" w:rsidRDefault="00076F7F" w:rsidP="00076F7F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DOKUMENT NALEŻY </w:t>
      </w:r>
      <w:r w:rsidR="00565B6A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OPATRZYĆ KWALIFIKOWANYM PODPISEM ELEKTRONICZNYM, PODPISEM ZAUFANYM LUB PODPISEM OSOBISTYM.</w:t>
      </w:r>
    </w:p>
    <w:p w14:paraId="30024186" w14:textId="495879E0" w:rsidR="00565B6A" w:rsidRPr="001C1B1E" w:rsidRDefault="00565B6A" w:rsidP="0078214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FBD4B4" w:themeColor="accent6" w:themeTint="66"/>
          <w:sz w:val="16"/>
          <w:szCs w:val="16"/>
          <w:lang w:eastAsia="pl-PL"/>
        </w:rPr>
      </w:pPr>
      <w:r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 xml:space="preserve">UWAGA! </w:t>
      </w:r>
      <w:r w:rsidR="00782141" w:rsidRPr="001C1B1E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14:paraId="014821FD" w14:textId="09FDD93C" w:rsidR="003D5E7E" w:rsidRPr="001C1B1E" w:rsidRDefault="003D5E7E" w:rsidP="00076F7F">
      <w:pPr>
        <w:spacing w:after="0" w:line="240" w:lineRule="auto"/>
        <w:rPr>
          <w:rFonts w:ascii="Times New Roman" w:eastAsia="Times New Roman" w:hAnsi="Times New Roman" w:cs="Times New Roman"/>
          <w:color w:val="FBD4B4" w:themeColor="accent6" w:themeTint="66"/>
          <w:lang w:eastAsia="ar-SA"/>
        </w:rPr>
      </w:pPr>
    </w:p>
    <w:sectPr w:rsidR="003D5E7E" w:rsidRPr="001C1B1E" w:rsidSect="003D5E7E">
      <w:headerReference w:type="default" r:id="rId10"/>
      <w:footerReference w:type="default" r:id="rId11"/>
      <w:headerReference w:type="first" r:id="rId12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E3DC2" w14:textId="77777777" w:rsidR="004F3110" w:rsidRDefault="004F3110" w:rsidP="00597E0F">
      <w:pPr>
        <w:spacing w:after="0" w:line="240" w:lineRule="auto"/>
      </w:pPr>
      <w:r>
        <w:separator/>
      </w:r>
    </w:p>
  </w:endnote>
  <w:endnote w:type="continuationSeparator" w:id="0">
    <w:p w14:paraId="3CB924FD" w14:textId="77777777" w:rsidR="004F3110" w:rsidRDefault="004F311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506AA2D3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75AA8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275AA8">
              <w:rPr>
                <w:b/>
                <w:bCs/>
                <w:noProof/>
                <w:sz w:val="18"/>
                <w:szCs w:val="18"/>
              </w:rPr>
              <w:t>3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FBE50" w14:textId="77777777" w:rsidR="004F3110" w:rsidRDefault="004F3110" w:rsidP="00597E0F">
      <w:pPr>
        <w:spacing w:after="0" w:line="240" w:lineRule="auto"/>
      </w:pPr>
      <w:r>
        <w:separator/>
      </w:r>
    </w:p>
  </w:footnote>
  <w:footnote w:type="continuationSeparator" w:id="0">
    <w:p w14:paraId="57F4F836" w14:textId="77777777" w:rsidR="004F3110" w:rsidRDefault="004F3110" w:rsidP="00597E0F">
      <w:pPr>
        <w:spacing w:after="0" w:line="240" w:lineRule="auto"/>
      </w:pPr>
      <w:r>
        <w:continuationSeparator/>
      </w:r>
    </w:p>
  </w:footnote>
  <w:footnote w:id="1">
    <w:p w14:paraId="67620D81" w14:textId="4A0DAED6" w:rsidR="00D73EF6" w:rsidRDefault="00D73E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B6A">
        <w:t>Niewłaściwe skreślić</w:t>
      </w:r>
    </w:p>
  </w:footnote>
  <w:footnote w:id="2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CCA096F" w14:textId="77777777" w:rsidR="00EA19EE" w:rsidRDefault="00EA19EE" w:rsidP="00722BD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14EEEC66" w14:textId="36ABC5A4" w:rsidR="00EA19EE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5A19B8C" w14:textId="5A0D103B" w:rsidR="00EA19EE" w:rsidRDefault="008270B1" w:rsidP="008270B1">
    <w:pPr>
      <w:pStyle w:val="Nagwek"/>
      <w:jc w:val="center"/>
      <w:rPr>
        <w:bCs/>
        <w:sz w:val="18"/>
        <w:szCs w:val="18"/>
      </w:rPr>
    </w:pPr>
    <w:r w:rsidRPr="008270B1">
      <w:rPr>
        <w:bCs/>
        <w:sz w:val="18"/>
        <w:szCs w:val="18"/>
      </w:rPr>
      <w:t>Przedmiotowe postępowanie prowadzone jest przy użyciu środków komunikacji elektronicznej. Składanie ofert następuje za pośrednictwem platformy zakupowej dostępnej pod adresem internetowym: https://platformazakupowa.pl/pn/czarna</w:t>
    </w:r>
  </w:p>
  <w:p w14:paraId="7C36F2F6" w14:textId="356CCCDB" w:rsidR="00EA19EE" w:rsidRPr="00063972" w:rsidRDefault="008270B1" w:rsidP="00435AFA">
    <w:pPr>
      <w:pStyle w:val="Nagwek"/>
      <w:jc w:val="right"/>
      <w:rPr>
        <w:bCs/>
        <w:sz w:val="18"/>
        <w:szCs w:val="18"/>
      </w:rPr>
    </w:pPr>
    <w:r>
      <w:rPr>
        <w:bCs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6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8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9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4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5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8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0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1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7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8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1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2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773695">
    <w:abstractNumId w:val="71"/>
  </w:num>
  <w:num w:numId="2" w16cid:durableId="493181927">
    <w:abstractNumId w:val="39"/>
  </w:num>
  <w:num w:numId="3" w16cid:durableId="968248659">
    <w:abstractNumId w:val="64"/>
  </w:num>
  <w:num w:numId="4" w16cid:durableId="22287666">
    <w:abstractNumId w:val="49"/>
  </w:num>
  <w:num w:numId="5" w16cid:durableId="1696154905">
    <w:abstractNumId w:val="46"/>
  </w:num>
  <w:num w:numId="6" w16cid:durableId="1406487164">
    <w:abstractNumId w:val="79"/>
  </w:num>
  <w:num w:numId="7" w16cid:durableId="1635018479">
    <w:abstractNumId w:val="19"/>
  </w:num>
  <w:num w:numId="8" w16cid:durableId="423234062">
    <w:abstractNumId w:val="52"/>
  </w:num>
  <w:num w:numId="9" w16cid:durableId="413668471">
    <w:abstractNumId w:val="0"/>
  </w:num>
  <w:num w:numId="10" w16cid:durableId="1173573168">
    <w:abstractNumId w:val="1"/>
  </w:num>
  <w:num w:numId="11" w16cid:durableId="2076849525">
    <w:abstractNumId w:val="2"/>
  </w:num>
  <w:num w:numId="12" w16cid:durableId="1772430069">
    <w:abstractNumId w:val="3"/>
  </w:num>
  <w:num w:numId="13" w16cid:durableId="596985769">
    <w:abstractNumId w:val="4"/>
  </w:num>
  <w:num w:numId="14" w16cid:durableId="1004630815">
    <w:abstractNumId w:val="7"/>
  </w:num>
  <w:num w:numId="15" w16cid:durableId="2093626126">
    <w:abstractNumId w:val="9"/>
  </w:num>
  <w:num w:numId="16" w16cid:durableId="1482846354">
    <w:abstractNumId w:val="10"/>
  </w:num>
  <w:num w:numId="17" w16cid:durableId="1199515943">
    <w:abstractNumId w:val="11"/>
  </w:num>
  <w:num w:numId="18" w16cid:durableId="1029647558">
    <w:abstractNumId w:val="12"/>
  </w:num>
  <w:num w:numId="19" w16cid:durableId="1346324132">
    <w:abstractNumId w:val="16"/>
  </w:num>
  <w:num w:numId="20" w16cid:durableId="90782509">
    <w:abstractNumId w:val="17"/>
  </w:num>
  <w:num w:numId="21" w16cid:durableId="2064986649">
    <w:abstractNumId w:val="18"/>
  </w:num>
  <w:num w:numId="22" w16cid:durableId="390856940">
    <w:abstractNumId w:val="20"/>
  </w:num>
  <w:num w:numId="23" w16cid:durableId="1144270609">
    <w:abstractNumId w:val="21"/>
  </w:num>
  <w:num w:numId="24" w16cid:durableId="164056420">
    <w:abstractNumId w:val="22"/>
  </w:num>
  <w:num w:numId="25" w16cid:durableId="448402037">
    <w:abstractNumId w:val="23"/>
  </w:num>
  <w:num w:numId="26" w16cid:durableId="1134063553">
    <w:abstractNumId w:val="24"/>
  </w:num>
  <w:num w:numId="27" w16cid:durableId="1231767491">
    <w:abstractNumId w:val="25"/>
  </w:num>
  <w:num w:numId="28" w16cid:durableId="1764716362">
    <w:abstractNumId w:val="51"/>
  </w:num>
  <w:num w:numId="29" w16cid:durableId="1593707794">
    <w:abstractNumId w:val="75"/>
  </w:num>
  <w:num w:numId="30" w16cid:durableId="1121461293">
    <w:abstractNumId w:val="58"/>
  </w:num>
  <w:num w:numId="31" w16cid:durableId="1095588609">
    <w:abstractNumId w:val="61"/>
  </w:num>
  <w:num w:numId="32" w16cid:durableId="1180580084">
    <w:abstractNumId w:val="35"/>
  </w:num>
  <w:num w:numId="33" w16cid:durableId="1071849036">
    <w:abstractNumId w:val="47"/>
  </w:num>
  <w:num w:numId="34" w16cid:durableId="136453795">
    <w:abstractNumId w:val="72"/>
  </w:num>
  <w:num w:numId="35" w16cid:durableId="611283815">
    <w:abstractNumId w:val="45"/>
  </w:num>
  <w:num w:numId="36" w16cid:durableId="1407647820">
    <w:abstractNumId w:val="83"/>
  </w:num>
  <w:num w:numId="37" w16cid:durableId="11152193">
    <w:abstractNumId w:val="56"/>
  </w:num>
  <w:num w:numId="38" w16cid:durableId="2021814354">
    <w:abstractNumId w:val="40"/>
  </w:num>
  <w:num w:numId="39" w16cid:durableId="1117875688">
    <w:abstractNumId w:val="78"/>
  </w:num>
  <w:num w:numId="40" w16cid:durableId="399914194">
    <w:abstractNumId w:val="69"/>
  </w:num>
  <w:num w:numId="41" w16cid:durableId="1212306868">
    <w:abstractNumId w:val="36"/>
  </w:num>
  <w:num w:numId="42" w16cid:durableId="1851680526">
    <w:abstractNumId w:val="85"/>
  </w:num>
  <w:num w:numId="43" w16cid:durableId="476145693">
    <w:abstractNumId w:val="80"/>
  </w:num>
  <w:num w:numId="44" w16cid:durableId="1991858135">
    <w:abstractNumId w:val="44"/>
  </w:num>
  <w:num w:numId="45" w16cid:durableId="1597253963">
    <w:abstractNumId w:val="37"/>
  </w:num>
  <w:num w:numId="46" w16cid:durableId="537818514">
    <w:abstractNumId w:val="74"/>
  </w:num>
  <w:num w:numId="47" w16cid:durableId="919558364">
    <w:abstractNumId w:val="67"/>
  </w:num>
  <w:num w:numId="48" w16cid:durableId="346295908">
    <w:abstractNumId w:val="55"/>
  </w:num>
  <w:num w:numId="49" w16cid:durableId="1470827395">
    <w:abstractNumId w:val="82"/>
  </w:num>
  <w:num w:numId="50" w16cid:durableId="497812331">
    <w:abstractNumId w:val="57"/>
  </w:num>
  <w:num w:numId="51" w16cid:durableId="396365383">
    <w:abstractNumId w:val="38"/>
  </w:num>
  <w:num w:numId="52" w16cid:durableId="102648512">
    <w:abstractNumId w:val="50"/>
  </w:num>
  <w:num w:numId="53" w16cid:durableId="1265457551">
    <w:abstractNumId w:val="87"/>
  </w:num>
  <w:num w:numId="54" w16cid:durableId="867303448">
    <w:abstractNumId w:val="68"/>
  </w:num>
  <w:num w:numId="55" w16cid:durableId="5253909">
    <w:abstractNumId w:val="63"/>
  </w:num>
  <w:num w:numId="56" w16cid:durableId="863128488">
    <w:abstractNumId w:val="66"/>
  </w:num>
  <w:num w:numId="57" w16cid:durableId="238515329">
    <w:abstractNumId w:val="77"/>
  </w:num>
  <w:num w:numId="58" w16cid:durableId="320085343">
    <w:abstractNumId w:val="41"/>
  </w:num>
  <w:num w:numId="59" w16cid:durableId="1264148659">
    <w:abstractNumId w:val="76"/>
  </w:num>
  <w:num w:numId="60" w16cid:durableId="357505938">
    <w:abstractNumId w:val="86"/>
  </w:num>
  <w:num w:numId="61" w16cid:durableId="1736735536">
    <w:abstractNumId w:val="84"/>
  </w:num>
  <w:num w:numId="62" w16cid:durableId="8651518">
    <w:abstractNumId w:val="59"/>
  </w:num>
  <w:num w:numId="63" w16cid:durableId="1577200890">
    <w:abstractNumId w:val="65"/>
  </w:num>
  <w:num w:numId="64" w16cid:durableId="1084842913">
    <w:abstractNumId w:val="43"/>
  </w:num>
  <w:num w:numId="65" w16cid:durableId="1282806147">
    <w:abstractNumId w:val="42"/>
  </w:num>
  <w:num w:numId="66" w16cid:durableId="433063120">
    <w:abstractNumId w:val="53"/>
  </w:num>
  <w:num w:numId="67" w16cid:durableId="1016544980">
    <w:abstractNumId w:val="54"/>
  </w:num>
  <w:num w:numId="68" w16cid:durableId="409894025">
    <w:abstractNumId w:val="73"/>
  </w:num>
  <w:num w:numId="69" w16cid:durableId="954865068">
    <w:abstractNumId w:val="62"/>
  </w:num>
  <w:num w:numId="70" w16cid:durableId="1596210282">
    <w:abstractNumId w:val="4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3995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47D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32C4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1B1E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AA8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524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42E1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335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820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0E8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2A5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BA1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0D5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110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B22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1FB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20FA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63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069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70F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189F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6EBA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4E9B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04F9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0B1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6DE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2E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68AE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52B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49BB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0F15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A6FD3"/>
    <w:rsid w:val="00AA733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B725C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1F7B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4A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1A25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2CF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6D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3D19"/>
    <w:rsid w:val="00C04D2A"/>
    <w:rsid w:val="00C04DD5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6C94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3543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6D0F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74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4871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3558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4BC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7DC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1AC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4D9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4BC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864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4C8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tformazakupowa.pl/pn/czarn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49951-89DA-402D-9F08-561EB5EA8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996</Words>
  <Characters>5979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Tomasz Mika</cp:lastModifiedBy>
  <cp:revision>19</cp:revision>
  <cp:lastPrinted>2021-03-15T09:55:00Z</cp:lastPrinted>
  <dcterms:created xsi:type="dcterms:W3CDTF">2021-07-30T10:22:00Z</dcterms:created>
  <dcterms:modified xsi:type="dcterms:W3CDTF">2025-02-05T07:52:00Z</dcterms:modified>
</cp:coreProperties>
</file>