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B8FC" w14:textId="1BEA7E14" w:rsidR="00E35F8F" w:rsidRPr="005C01FB" w:rsidRDefault="00362735" w:rsidP="00540B08">
      <w:pPr>
        <w:jc w:val="right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Z</w:t>
      </w:r>
      <w:r w:rsidR="00377324" w:rsidRPr="005C01FB">
        <w:rPr>
          <w:rFonts w:ascii="Times New Roman" w:hAnsi="Times New Roman" w:cs="Times New Roman"/>
          <w:b/>
        </w:rPr>
        <w:t>ałącznik nr 1 do SWZ</w:t>
      </w:r>
      <w:r w:rsidR="00B01F7B">
        <w:rPr>
          <w:rFonts w:ascii="Times New Roman" w:hAnsi="Times New Roman" w:cs="Times New Roman"/>
          <w:b/>
        </w:rPr>
        <w:t xml:space="preserve"> (IUE.271</w:t>
      </w:r>
      <w:r w:rsidR="00423DB4">
        <w:rPr>
          <w:rFonts w:ascii="Times New Roman" w:hAnsi="Times New Roman" w:cs="Times New Roman"/>
          <w:b/>
        </w:rPr>
        <w:t>.</w:t>
      </w:r>
      <w:r w:rsidR="00CF2F2F">
        <w:rPr>
          <w:rFonts w:ascii="Times New Roman" w:hAnsi="Times New Roman" w:cs="Times New Roman"/>
          <w:b/>
        </w:rPr>
        <w:t>10</w:t>
      </w:r>
      <w:r w:rsidR="00824754">
        <w:rPr>
          <w:rFonts w:ascii="Times New Roman" w:hAnsi="Times New Roman" w:cs="Times New Roman"/>
          <w:b/>
        </w:rPr>
        <w:t>.</w:t>
      </w:r>
      <w:r w:rsidR="008270B1">
        <w:rPr>
          <w:rFonts w:ascii="Times New Roman" w:hAnsi="Times New Roman" w:cs="Times New Roman"/>
          <w:b/>
        </w:rPr>
        <w:t>202</w:t>
      </w:r>
      <w:r w:rsidR="00BB66DC">
        <w:rPr>
          <w:rFonts w:ascii="Times New Roman" w:hAnsi="Times New Roman" w:cs="Times New Roman"/>
          <w:b/>
        </w:rPr>
        <w:t>5</w:t>
      </w:r>
      <w:r w:rsidR="008270B1">
        <w:rPr>
          <w:rFonts w:ascii="Times New Roman" w:hAnsi="Times New Roman" w:cs="Times New Roman"/>
          <w:b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1BC913F4" w14:textId="57DB485E" w:rsidR="007F1CF2" w:rsidRPr="004F0E2E" w:rsidRDefault="00CF2678" w:rsidP="007F1CF2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robót budowlanych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</w:t>
      </w:r>
      <w:bookmarkStart w:id="0" w:name="_Hlk35345287"/>
      <w:r w:rsidR="007F1CF2">
        <w:rPr>
          <w:rFonts w:ascii="Times New Roman" w:eastAsia="Calibri" w:hAnsi="Times New Roman" w:cs="Times New Roman"/>
          <w:b/>
          <w:bCs/>
          <w:color w:val="00000A"/>
        </w:rPr>
        <w:t xml:space="preserve"> </w:t>
      </w:r>
      <w:r w:rsidR="007F1CF2">
        <w:rPr>
          <w:rFonts w:ascii="Times New Roman" w:eastAsia="Cambria" w:hAnsi="Times New Roman"/>
          <w:b/>
        </w:rPr>
        <w:t>„</w:t>
      </w:r>
      <w:r w:rsidR="007F1CF2" w:rsidRPr="00F9357C">
        <w:rPr>
          <w:rFonts w:ascii="Times New Roman" w:eastAsia="Cambria" w:hAnsi="Times New Roman"/>
          <w:b/>
        </w:rPr>
        <w:t xml:space="preserve"> </w:t>
      </w:r>
      <w:r w:rsidR="007F1CF2" w:rsidRPr="00F9357C">
        <w:rPr>
          <w:rFonts w:ascii="Times New Roman" w:eastAsia="Times New Roman" w:hAnsi="Times New Roman"/>
          <w:b/>
          <w:bCs/>
          <w:lang w:eastAsia="pl-PL"/>
        </w:rPr>
        <w:t>Budowa</w:t>
      </w:r>
      <w:r w:rsidR="008369D3">
        <w:rPr>
          <w:rFonts w:ascii="Times New Roman" w:eastAsia="Times New Roman" w:hAnsi="Times New Roman"/>
          <w:b/>
          <w:bCs/>
          <w:lang w:eastAsia="pl-PL"/>
        </w:rPr>
        <w:t xml:space="preserve"> sieci</w:t>
      </w:r>
      <w:r w:rsidR="007F1CF2" w:rsidRPr="00F9357C">
        <w:rPr>
          <w:rFonts w:ascii="Times New Roman" w:eastAsia="Times New Roman" w:hAnsi="Times New Roman"/>
          <w:b/>
          <w:bCs/>
          <w:lang w:eastAsia="pl-PL"/>
        </w:rPr>
        <w:t xml:space="preserve"> kanalizacji sanitarnej w miejscowości </w:t>
      </w:r>
      <w:r w:rsidR="00CF2F2F">
        <w:rPr>
          <w:rFonts w:ascii="Times New Roman" w:eastAsia="Times New Roman" w:hAnsi="Times New Roman"/>
          <w:b/>
          <w:bCs/>
          <w:lang w:eastAsia="pl-PL"/>
        </w:rPr>
        <w:t>Czarna –</w:t>
      </w:r>
      <w:r w:rsidR="00D60355">
        <w:rPr>
          <w:rFonts w:ascii="Times New Roman" w:eastAsia="Times New Roman" w:hAnsi="Times New Roman"/>
          <w:b/>
          <w:bCs/>
          <w:lang w:eastAsia="pl-PL"/>
        </w:rPr>
        <w:t xml:space="preserve"> ul. Leśna, ul.</w:t>
      </w:r>
      <w:r w:rsidR="00CF2F2F">
        <w:rPr>
          <w:rFonts w:ascii="Times New Roman" w:eastAsia="Times New Roman" w:hAnsi="Times New Roman"/>
          <w:b/>
          <w:bCs/>
          <w:lang w:eastAsia="pl-PL"/>
        </w:rPr>
        <w:t xml:space="preserve"> Os</w:t>
      </w:r>
      <w:r w:rsidR="00D60355">
        <w:rPr>
          <w:rFonts w:ascii="Times New Roman" w:eastAsia="Times New Roman" w:hAnsi="Times New Roman"/>
          <w:b/>
          <w:bCs/>
          <w:lang w:eastAsia="pl-PL"/>
        </w:rPr>
        <w:t>iedle</w:t>
      </w:r>
      <w:r w:rsidR="00CF2F2F">
        <w:rPr>
          <w:rFonts w:ascii="Times New Roman" w:eastAsia="Times New Roman" w:hAnsi="Times New Roman"/>
          <w:b/>
          <w:bCs/>
          <w:lang w:eastAsia="pl-PL"/>
        </w:rPr>
        <w:t xml:space="preserve"> Las, ul. Polna</w:t>
      </w:r>
      <w:r w:rsidR="007F1CF2">
        <w:rPr>
          <w:rFonts w:ascii="Times New Roman" w:eastAsia="Times New Roman" w:hAnsi="Times New Roman"/>
          <w:b/>
          <w:bCs/>
          <w:lang w:eastAsia="pl-PL"/>
        </w:rPr>
        <w:t>”</w:t>
      </w:r>
      <w:r w:rsidR="007F1CF2" w:rsidRPr="00F9357C">
        <w:rPr>
          <w:rFonts w:ascii="Times New Roman" w:eastAsia="Times New Roman" w:hAnsi="Times New Roman"/>
          <w:b/>
          <w:bCs/>
          <w:lang w:eastAsia="pl-PL"/>
        </w:rPr>
        <w:t>.</w:t>
      </w:r>
    </w:p>
    <w:bookmarkEnd w:id="0"/>
    <w:p w14:paraId="73D9447F" w14:textId="4031CA53" w:rsidR="00A75FA0" w:rsidRPr="005C01FB" w:rsidRDefault="00CF2678" w:rsidP="006F2C9C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5BA57923" w:rsidR="004706E5" w:rsidRPr="008270B1" w:rsidRDefault="005D20FA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Budowa sieci wodociągowej na terenie Gminy Czarna</w:t>
      </w:r>
      <w:r w:rsidR="003635FE" w:rsidRPr="008270B1">
        <w:rPr>
          <w:rFonts w:ascii="Times New Roman" w:hAnsi="Times New Roman" w:cs="Times New Roman"/>
        </w:rPr>
        <w:t>: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1" w:name="_Hlk9242176"/>
      <w:bookmarkStart w:id="2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213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3118"/>
        <w:gridCol w:w="1276"/>
        <w:gridCol w:w="425"/>
        <w:gridCol w:w="993"/>
        <w:gridCol w:w="1275"/>
      </w:tblGrid>
      <w:tr w:rsidR="00A75FA0" w:rsidRPr="005C01FB" w14:paraId="2C9C8C40" w14:textId="77777777" w:rsidTr="00FF2CFE">
        <w:trPr>
          <w:cantSplit/>
          <w:trHeight w:val="159"/>
        </w:trPr>
        <w:tc>
          <w:tcPr>
            <w:tcW w:w="5244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3" w:name="_Hlk9242194"/>
            <w:bookmarkEnd w:id="1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39B432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71C2C272" w14:textId="127217B4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 w:rsidR="008270B1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275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1ED7942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4E51A10F" w14:textId="3E041BF3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 w:rsidR="008270B1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A75FA0" w:rsidRPr="005C01FB" w14:paraId="60CF40C6" w14:textId="77777777" w:rsidTr="00FF2CFE">
        <w:trPr>
          <w:cantSplit/>
          <w:trHeight w:val="78"/>
        </w:trPr>
        <w:tc>
          <w:tcPr>
            <w:tcW w:w="5244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A75FA0" w:rsidRPr="005C01FB" w:rsidRDefault="00A75FA0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77777777" w:rsidR="00A75FA0" w:rsidRPr="005C01FB" w:rsidRDefault="00A75FA0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275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A75FA0" w:rsidRPr="005C01FB" w14:paraId="29CC97E4" w14:textId="77777777" w:rsidTr="00FF2CFE">
        <w:trPr>
          <w:trHeight w:val="325"/>
        </w:trPr>
        <w:tc>
          <w:tcPr>
            <w:tcW w:w="5244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F4D3C9" w14:textId="0390ED23" w:rsidR="004706E5" w:rsidRPr="008270B1" w:rsidRDefault="00423DB4" w:rsidP="00423DB4">
            <w:pPr>
              <w:spacing w:after="0"/>
              <w:jc w:val="center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Times New Roman" w:eastAsia="Cambria" w:hAnsi="Times New Roman"/>
                <w:b/>
              </w:rPr>
              <w:t>„</w:t>
            </w:r>
            <w:r w:rsidRPr="00F9357C">
              <w:rPr>
                <w:rFonts w:ascii="Times New Roman" w:eastAsia="Cambria" w:hAnsi="Times New Roman"/>
                <w:b/>
              </w:rPr>
              <w:t xml:space="preserve"> </w:t>
            </w:r>
            <w:r w:rsidR="00CF2F2F">
              <w:rPr>
                <w:rFonts w:ascii="Times New Roman" w:eastAsia="Times New Roman" w:hAnsi="Times New Roman"/>
                <w:b/>
                <w:bCs/>
                <w:lang w:eastAsia="pl-PL"/>
              </w:rPr>
              <w:t>Budowa kanalizacji sanitarnej w miejscowości Czarna – ul.</w:t>
            </w:r>
            <w:r w:rsidR="00B21B0A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 Leśna, ul.</w:t>
            </w:r>
            <w:r w:rsidR="00CF2F2F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 Osiedle Las, ul. Polna</w:t>
            </w:r>
            <w:r>
              <w:rPr>
                <w:rFonts w:ascii="Times New Roman" w:eastAsia="Times New Roman" w:hAnsi="Times New Roman"/>
                <w:b/>
                <w:bCs/>
                <w:lang w:eastAsia="pl-PL"/>
              </w:rPr>
              <w:t>”</w:t>
            </w:r>
            <w:r w:rsidRPr="00F9357C">
              <w:rPr>
                <w:rFonts w:ascii="Times New Roman" w:eastAsia="Times New Roman" w:hAnsi="Times New Roman"/>
                <w:b/>
                <w:bCs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42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437533D5" w:rsidR="00A75FA0" w:rsidRPr="008270B1" w:rsidRDefault="008528F2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 w:rsidRPr="008270B1"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27595989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E52BE1" w:rsidRPr="005C01FB" w14:paraId="41D53AEB" w14:textId="77777777" w:rsidTr="00FF2CFE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77777777" w:rsidR="00E52BE1" w:rsidRPr="005C01FB" w:rsidRDefault="00E52BE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087" w:type="dxa"/>
            <w:gridSpan w:val="5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323984" w14:textId="77777777" w:rsidR="00E52BE1" w:rsidRPr="005C01FB" w:rsidRDefault="00E52BE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bookmarkEnd w:id="3"/>
    </w:tbl>
    <w:p w14:paraId="77A54F8D" w14:textId="77777777" w:rsidR="00565B6A" w:rsidRPr="005C01FB" w:rsidRDefault="00565B6A" w:rsidP="00B235E8">
      <w:pPr>
        <w:pStyle w:val="Akapitzlist"/>
        <w:spacing w:after="0" w:line="240" w:lineRule="auto"/>
        <w:ind w:left="2520"/>
        <w:jc w:val="both"/>
        <w:rPr>
          <w:rFonts w:ascii="Times New Roman" w:hAnsi="Times New Roman" w:cs="Times New Roman"/>
          <w:bCs/>
        </w:rPr>
      </w:pPr>
    </w:p>
    <w:p w14:paraId="7994A790" w14:textId="10F59FDF" w:rsidR="00565B6A" w:rsidRPr="005C01FB" w:rsidRDefault="00565B6A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która została określona w oparciu o </w:t>
      </w:r>
      <w:r w:rsidRPr="008270B1">
        <w:rPr>
          <w:rFonts w:ascii="Times New Roman" w:hAnsi="Times New Roman" w:cs="Times New Roman"/>
          <w:bCs/>
          <w:u w:val="single"/>
        </w:rPr>
        <w:t>uproszczony kosztorys ofertowy</w:t>
      </w:r>
      <w:r w:rsidRPr="005C01FB">
        <w:rPr>
          <w:rFonts w:ascii="Times New Roman" w:hAnsi="Times New Roman" w:cs="Times New Roman"/>
          <w:bCs/>
        </w:rPr>
        <w:t>, zawierający ceny jednostkowe netto oraz wielkości wskaźników cenotwórczych</w:t>
      </w:r>
      <w:r w:rsidRPr="005C01FB">
        <w:rPr>
          <w:rFonts w:ascii="Times New Roman" w:hAnsi="Times New Roman" w:cs="Times New Roman"/>
          <w:b/>
          <w:bCs/>
        </w:rPr>
        <w:t xml:space="preserve"> </w:t>
      </w:r>
      <w:r w:rsidRPr="005C01FB">
        <w:rPr>
          <w:rFonts w:ascii="Times New Roman" w:hAnsi="Times New Roman" w:cs="Times New Roman"/>
          <w:bCs/>
        </w:rPr>
        <w:t>tj.:</w:t>
      </w:r>
    </w:p>
    <w:p w14:paraId="65583836" w14:textId="3F8EE1CC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stawkę roboczogodziny w wysokości ……………………………</w:t>
      </w:r>
      <w:r w:rsidR="008270B1">
        <w:rPr>
          <w:rFonts w:ascii="Times New Roman" w:hAnsi="Times New Roman" w:cs="Times New Roman"/>
          <w:bCs/>
        </w:rPr>
        <w:t>.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zł</w:t>
      </w:r>
      <w:r w:rsidR="008270B1">
        <w:rPr>
          <w:rFonts w:ascii="Times New Roman" w:hAnsi="Times New Roman" w:cs="Times New Roman"/>
          <w:bCs/>
        </w:rPr>
        <w:t>.,</w:t>
      </w:r>
    </w:p>
    <w:p w14:paraId="6AEE7CBE" w14:textId="67792C7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pośredn</w:t>
      </w:r>
      <w:r w:rsidR="008270B1">
        <w:rPr>
          <w:rFonts w:ascii="Times New Roman" w:hAnsi="Times New Roman" w:cs="Times New Roman"/>
          <w:bCs/>
        </w:rPr>
        <w:t>ie w wysokości ……………………………………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633F8C23" w14:textId="2EABDDDF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zaku</w:t>
      </w:r>
      <w:r w:rsidR="008270B1">
        <w:rPr>
          <w:rFonts w:ascii="Times New Roman" w:hAnsi="Times New Roman" w:cs="Times New Roman"/>
          <w:bCs/>
        </w:rPr>
        <w:t>pu w wysokości ………………………………………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20FD4AAE" w14:textId="126B8B8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lastRenderedPageBreak/>
        <w:t>zysk Wykona</w:t>
      </w:r>
      <w:r w:rsidR="008270B1">
        <w:rPr>
          <w:rFonts w:ascii="Times New Roman" w:hAnsi="Times New Roman" w:cs="Times New Roman"/>
          <w:bCs/>
        </w:rPr>
        <w:t>wcy w wysokości …………………………..………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3C51F86F" w14:textId="1C969CBA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9D6349">
        <w:rPr>
          <w:rFonts w:ascii="Times New Roman" w:hAnsi="Times New Roman" w:cs="Times New Roman"/>
          <w:b/>
        </w:rPr>
        <w:t xml:space="preserve">420 </w:t>
      </w:r>
      <w:r w:rsidR="007D04F9">
        <w:rPr>
          <w:rFonts w:ascii="Times New Roman" w:hAnsi="Times New Roman" w:cs="Times New Roman"/>
          <w:b/>
        </w:rPr>
        <w:t>dni od podpisania umowy</w:t>
      </w:r>
    </w:p>
    <w:p w14:paraId="1F66E850" w14:textId="0C271A9C" w:rsidR="00D73EF6" w:rsidRPr="005C01FB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4" w:name="_Hlk65569567"/>
      <w:r w:rsidRPr="005C01FB">
        <w:rPr>
          <w:rFonts w:ascii="Times New Roman" w:hAnsi="Times New Roman" w:cs="Times New Roman"/>
        </w:rPr>
        <w:t xml:space="preserve">na wykonany przedmiot zamówienia udzielam(-y) gwarancji na okres </w:t>
      </w:r>
      <w:r w:rsidRPr="005C01FB">
        <w:rPr>
          <w:rFonts w:ascii="Times New Roman" w:hAnsi="Times New Roman" w:cs="Times New Roman"/>
          <w:b/>
          <w:bCs/>
        </w:rPr>
        <w:t>36 miesięcy/ 48 miesięcy/ 60 miesięcy</w:t>
      </w:r>
      <w:r w:rsidRPr="005C01FB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Pr="005C01FB">
        <w:rPr>
          <w:rFonts w:ascii="Times New Roman" w:hAnsi="Times New Roman" w:cs="Times New Roman"/>
        </w:rPr>
        <w:t xml:space="preserve"> licząc od dnia odbioru końcowego przedmiotu zamówienia</w:t>
      </w:r>
      <w:bookmarkEnd w:id="4"/>
      <w:r w:rsidRPr="005C01FB">
        <w:rPr>
          <w:rFonts w:ascii="Times New Roman" w:hAnsi="Times New Roman" w:cs="Times New Roman"/>
        </w:rPr>
        <w:t>,</w:t>
      </w:r>
    </w:p>
    <w:p w14:paraId="49EB1409" w14:textId="77777777" w:rsidR="00D73EF6" w:rsidRPr="005C01FB" w:rsidRDefault="00D73EF6" w:rsidP="00D73EF6">
      <w:pPr>
        <w:pStyle w:val="Akapitzlist"/>
        <w:rPr>
          <w:rFonts w:ascii="Times New Roman" w:hAnsi="Times New Roman" w:cs="Times New Roman"/>
        </w:rPr>
      </w:pPr>
    </w:p>
    <w:p w14:paraId="0D5DDB1D" w14:textId="3F515A8F" w:rsidR="00A70294" w:rsidRPr="005C01FB" w:rsidRDefault="00D73EF6" w:rsidP="00D73EF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na wykonany przedmiot zamówienia udzielam(-y) rękojmi na okres </w:t>
      </w:r>
      <w:r w:rsidRPr="005C01FB">
        <w:rPr>
          <w:rFonts w:ascii="Times New Roman" w:hAnsi="Times New Roman" w:cs="Times New Roman"/>
          <w:b/>
          <w:bCs/>
        </w:rPr>
        <w:t>60 miesięcy</w:t>
      </w:r>
      <w:r w:rsidRPr="005C01FB">
        <w:rPr>
          <w:rFonts w:ascii="Times New Roman" w:hAnsi="Times New Roman" w:cs="Times New Roman"/>
          <w:bCs/>
        </w:rPr>
        <w:t xml:space="preserve"> licząc od dnia odbioru końcowego przedmiotu zamówienia.</w:t>
      </w:r>
      <w:bookmarkEnd w:id="2"/>
    </w:p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5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5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6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6"/>
    </w:p>
    <w:p w14:paraId="4BD0971D" w14:textId="3AFBBF50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</w:p>
    <w:p w14:paraId="55F157E1" w14:textId="66E725AB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7" w:name="_Hlk46731932"/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bookmarkEnd w:id="7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3C6680D0" w14:textId="3ABA8DA0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przyjmuję(-</w:t>
      </w:r>
      <w:proofErr w:type="spellStart"/>
      <w:r w:rsidRPr="005C01FB">
        <w:rPr>
          <w:rFonts w:ascii="Times New Roman" w:hAnsi="Times New Roman" w:cs="Times New Roman"/>
        </w:rPr>
        <w:t>emy</w:t>
      </w:r>
      <w:proofErr w:type="spellEnd"/>
      <w:r w:rsidRPr="005C01FB">
        <w:rPr>
          <w:rFonts w:ascii="Times New Roman" w:hAnsi="Times New Roman" w:cs="Times New Roman"/>
        </w:rPr>
        <w:t xml:space="preserve">) do realizacji bez zastrzeżeń i wykonam(-y) zakres </w:t>
      </w:r>
      <w:r w:rsidR="00565B6A" w:rsidRPr="005C01FB">
        <w:rPr>
          <w:rFonts w:ascii="Times New Roman" w:hAnsi="Times New Roman" w:cs="Times New Roman"/>
        </w:rPr>
        <w:t>robót budowlanych</w:t>
      </w:r>
      <w:r w:rsidRPr="005C01FB">
        <w:rPr>
          <w:rFonts w:ascii="Times New Roman" w:hAnsi="Times New Roman" w:cs="Times New Roman"/>
        </w:rPr>
        <w:t xml:space="preserve"> wynikający z przedmiotu zamówienia z należytą starannością, zgodnie z zasadami wiedzy i według obowiązujących przepisów prawnych za oferowaną cenę,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1BF92383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>z zakresu prac przygotowawczych, rozbiórkowych, robót ziemnych, robót w zakresie nawierzchni, prac wykończeniowych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3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5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6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8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8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D7C0D" w14:textId="77777777" w:rsidR="001E7769" w:rsidRDefault="001E7769" w:rsidP="00597E0F">
      <w:pPr>
        <w:spacing w:after="0" w:line="240" w:lineRule="auto"/>
      </w:pPr>
      <w:r>
        <w:separator/>
      </w:r>
    </w:p>
  </w:endnote>
  <w:endnote w:type="continuationSeparator" w:id="0">
    <w:p w14:paraId="4460D192" w14:textId="77777777" w:rsidR="001E7769" w:rsidRDefault="001E7769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824754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824754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D24DC" w14:textId="009A8092" w:rsidR="00955496" w:rsidRDefault="00955496">
    <w:pPr>
      <w:pStyle w:val="Stopka"/>
    </w:pPr>
    <w:r w:rsidRPr="002F770D">
      <w:rPr>
        <w:rFonts w:ascii="Arial" w:hAnsi="Arial" w:cs="Arial"/>
        <w:noProof/>
        <w:lang w:eastAsia="pl-PL"/>
      </w:rPr>
      <w:drawing>
        <wp:inline distT="0" distB="0" distL="0" distR="0" wp14:anchorId="624BD5CD" wp14:editId="47080C0B">
          <wp:extent cx="6188710" cy="517525"/>
          <wp:effectExtent l="0" t="0" r="2540" b="0"/>
          <wp:docPr id="963160762" name="Obraz 1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77A49" w14:textId="77777777" w:rsidR="001E7769" w:rsidRDefault="001E7769" w:rsidP="00597E0F">
      <w:pPr>
        <w:spacing w:after="0" w:line="240" w:lineRule="auto"/>
      </w:pPr>
      <w:r>
        <w:separator/>
      </w:r>
    </w:p>
  </w:footnote>
  <w:footnote w:type="continuationSeparator" w:id="0">
    <w:p w14:paraId="50F43B32" w14:textId="77777777" w:rsidR="001E7769" w:rsidRDefault="001E7769" w:rsidP="00597E0F">
      <w:pPr>
        <w:spacing w:after="0" w:line="240" w:lineRule="auto"/>
      </w:pPr>
      <w:r>
        <w:continuationSeparator/>
      </w:r>
    </w:p>
  </w:footnote>
  <w:footnote w:id="1">
    <w:p w14:paraId="67620D81" w14:textId="4A0DAED6" w:rsidR="00D73EF6" w:rsidRDefault="00D73E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65B6A">
        <w:t>Niewłaściwe skreślić</w:t>
      </w:r>
    </w:p>
  </w:footnote>
  <w:footnote w:id="2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7C36F2F6" w14:textId="356CCCDB" w:rsidR="00EA19EE" w:rsidRPr="00063972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285465">
    <w:abstractNumId w:val="71"/>
  </w:num>
  <w:num w:numId="2" w16cid:durableId="266741281">
    <w:abstractNumId w:val="39"/>
  </w:num>
  <w:num w:numId="3" w16cid:durableId="1667710577">
    <w:abstractNumId w:val="64"/>
  </w:num>
  <w:num w:numId="4" w16cid:durableId="93405705">
    <w:abstractNumId w:val="49"/>
  </w:num>
  <w:num w:numId="5" w16cid:durableId="1465007755">
    <w:abstractNumId w:val="46"/>
  </w:num>
  <w:num w:numId="6" w16cid:durableId="506557582">
    <w:abstractNumId w:val="79"/>
  </w:num>
  <w:num w:numId="7" w16cid:durableId="1195576731">
    <w:abstractNumId w:val="19"/>
  </w:num>
  <w:num w:numId="8" w16cid:durableId="2033145757">
    <w:abstractNumId w:val="52"/>
  </w:num>
  <w:num w:numId="9" w16cid:durableId="320696054">
    <w:abstractNumId w:val="0"/>
  </w:num>
  <w:num w:numId="10" w16cid:durableId="108088934">
    <w:abstractNumId w:val="1"/>
  </w:num>
  <w:num w:numId="11" w16cid:durableId="1655448335">
    <w:abstractNumId w:val="2"/>
  </w:num>
  <w:num w:numId="12" w16cid:durableId="997684097">
    <w:abstractNumId w:val="3"/>
  </w:num>
  <w:num w:numId="13" w16cid:durableId="208995154">
    <w:abstractNumId w:val="4"/>
  </w:num>
  <w:num w:numId="14" w16cid:durableId="1667660229">
    <w:abstractNumId w:val="7"/>
  </w:num>
  <w:num w:numId="15" w16cid:durableId="1143084818">
    <w:abstractNumId w:val="9"/>
  </w:num>
  <w:num w:numId="16" w16cid:durableId="1864708339">
    <w:abstractNumId w:val="10"/>
  </w:num>
  <w:num w:numId="17" w16cid:durableId="1330868804">
    <w:abstractNumId w:val="11"/>
  </w:num>
  <w:num w:numId="18" w16cid:durableId="1530147969">
    <w:abstractNumId w:val="12"/>
  </w:num>
  <w:num w:numId="19" w16cid:durableId="1077902040">
    <w:abstractNumId w:val="16"/>
  </w:num>
  <w:num w:numId="20" w16cid:durableId="1474520635">
    <w:abstractNumId w:val="17"/>
  </w:num>
  <w:num w:numId="21" w16cid:durableId="499542729">
    <w:abstractNumId w:val="18"/>
  </w:num>
  <w:num w:numId="22" w16cid:durableId="1386484295">
    <w:abstractNumId w:val="20"/>
  </w:num>
  <w:num w:numId="23" w16cid:durableId="984509154">
    <w:abstractNumId w:val="21"/>
  </w:num>
  <w:num w:numId="24" w16cid:durableId="163866339">
    <w:abstractNumId w:val="22"/>
  </w:num>
  <w:num w:numId="25" w16cid:durableId="17321565">
    <w:abstractNumId w:val="23"/>
  </w:num>
  <w:num w:numId="26" w16cid:durableId="862716880">
    <w:abstractNumId w:val="24"/>
  </w:num>
  <w:num w:numId="27" w16cid:durableId="525559869">
    <w:abstractNumId w:val="25"/>
  </w:num>
  <w:num w:numId="28" w16cid:durableId="1428236165">
    <w:abstractNumId w:val="51"/>
  </w:num>
  <w:num w:numId="29" w16cid:durableId="1539850826">
    <w:abstractNumId w:val="75"/>
  </w:num>
  <w:num w:numId="30" w16cid:durableId="2062090714">
    <w:abstractNumId w:val="58"/>
  </w:num>
  <w:num w:numId="31" w16cid:durableId="2054887065">
    <w:abstractNumId w:val="61"/>
  </w:num>
  <w:num w:numId="32" w16cid:durableId="1846675706">
    <w:abstractNumId w:val="35"/>
  </w:num>
  <w:num w:numId="33" w16cid:durableId="804007216">
    <w:abstractNumId w:val="47"/>
  </w:num>
  <w:num w:numId="34" w16cid:durableId="1612669148">
    <w:abstractNumId w:val="72"/>
  </w:num>
  <w:num w:numId="35" w16cid:durableId="101078756">
    <w:abstractNumId w:val="45"/>
  </w:num>
  <w:num w:numId="36" w16cid:durableId="1266767251">
    <w:abstractNumId w:val="83"/>
  </w:num>
  <w:num w:numId="37" w16cid:durableId="1543010971">
    <w:abstractNumId w:val="56"/>
  </w:num>
  <w:num w:numId="38" w16cid:durableId="673217691">
    <w:abstractNumId w:val="40"/>
  </w:num>
  <w:num w:numId="39" w16cid:durableId="165677827">
    <w:abstractNumId w:val="78"/>
  </w:num>
  <w:num w:numId="40" w16cid:durableId="2112312574">
    <w:abstractNumId w:val="69"/>
  </w:num>
  <w:num w:numId="41" w16cid:durableId="1889485717">
    <w:abstractNumId w:val="36"/>
  </w:num>
  <w:num w:numId="42" w16cid:durableId="953630871">
    <w:abstractNumId w:val="85"/>
  </w:num>
  <w:num w:numId="43" w16cid:durableId="554126653">
    <w:abstractNumId w:val="80"/>
  </w:num>
  <w:num w:numId="44" w16cid:durableId="2140756315">
    <w:abstractNumId w:val="44"/>
  </w:num>
  <w:num w:numId="45" w16cid:durableId="1068380155">
    <w:abstractNumId w:val="37"/>
  </w:num>
  <w:num w:numId="46" w16cid:durableId="2092115362">
    <w:abstractNumId w:val="74"/>
  </w:num>
  <w:num w:numId="47" w16cid:durableId="2062364983">
    <w:abstractNumId w:val="67"/>
  </w:num>
  <w:num w:numId="48" w16cid:durableId="290786691">
    <w:abstractNumId w:val="55"/>
  </w:num>
  <w:num w:numId="49" w16cid:durableId="1385761832">
    <w:abstractNumId w:val="82"/>
  </w:num>
  <w:num w:numId="50" w16cid:durableId="26568624">
    <w:abstractNumId w:val="57"/>
  </w:num>
  <w:num w:numId="51" w16cid:durableId="283931121">
    <w:abstractNumId w:val="38"/>
  </w:num>
  <w:num w:numId="52" w16cid:durableId="1776825655">
    <w:abstractNumId w:val="50"/>
  </w:num>
  <w:num w:numId="53" w16cid:durableId="1999116673">
    <w:abstractNumId w:val="87"/>
  </w:num>
  <w:num w:numId="54" w16cid:durableId="106394097">
    <w:abstractNumId w:val="68"/>
  </w:num>
  <w:num w:numId="55" w16cid:durableId="378017773">
    <w:abstractNumId w:val="63"/>
  </w:num>
  <w:num w:numId="56" w16cid:durableId="64494731">
    <w:abstractNumId w:val="66"/>
  </w:num>
  <w:num w:numId="57" w16cid:durableId="930742930">
    <w:abstractNumId w:val="77"/>
  </w:num>
  <w:num w:numId="58" w16cid:durableId="1210263654">
    <w:abstractNumId w:val="41"/>
  </w:num>
  <w:num w:numId="59" w16cid:durableId="2116049122">
    <w:abstractNumId w:val="76"/>
  </w:num>
  <w:num w:numId="60" w16cid:durableId="1130326030">
    <w:abstractNumId w:val="86"/>
  </w:num>
  <w:num w:numId="61" w16cid:durableId="213389148">
    <w:abstractNumId w:val="84"/>
  </w:num>
  <w:num w:numId="62" w16cid:durableId="1501236992">
    <w:abstractNumId w:val="59"/>
  </w:num>
  <w:num w:numId="63" w16cid:durableId="2019041109">
    <w:abstractNumId w:val="65"/>
  </w:num>
  <w:num w:numId="64" w16cid:durableId="1803190132">
    <w:abstractNumId w:val="43"/>
  </w:num>
  <w:num w:numId="65" w16cid:durableId="1573814023">
    <w:abstractNumId w:val="42"/>
  </w:num>
  <w:num w:numId="66" w16cid:durableId="1598713533">
    <w:abstractNumId w:val="53"/>
  </w:num>
  <w:num w:numId="67" w16cid:durableId="98111552">
    <w:abstractNumId w:val="54"/>
  </w:num>
  <w:num w:numId="68" w16cid:durableId="2131166234">
    <w:abstractNumId w:val="73"/>
  </w:num>
  <w:num w:numId="69" w16cid:durableId="1612513425">
    <w:abstractNumId w:val="62"/>
  </w:num>
  <w:num w:numId="70" w16cid:durableId="1947618351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3995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47D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769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4AB"/>
    <w:rsid w:val="002727AB"/>
    <w:rsid w:val="002729AC"/>
    <w:rsid w:val="00272C32"/>
    <w:rsid w:val="00273D16"/>
    <w:rsid w:val="002745EE"/>
    <w:rsid w:val="0027474C"/>
    <w:rsid w:val="002749D1"/>
    <w:rsid w:val="0027511C"/>
    <w:rsid w:val="00275AA8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524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42E1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0F0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6821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820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0E8"/>
    <w:rsid w:val="00377324"/>
    <w:rsid w:val="0037748F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F04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3DB4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BA1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0D5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B22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36A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56A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20FA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63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54C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069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70F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189F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4B37"/>
    <w:rsid w:val="007A4E9B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04F9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CF2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754"/>
    <w:rsid w:val="00824FB0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9D3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6DE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68AE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52B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496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49BB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349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0F15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A6FD3"/>
    <w:rsid w:val="00AA733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1F7B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1B0A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4A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1A25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6DC"/>
    <w:rsid w:val="00BB67C0"/>
    <w:rsid w:val="00BB6CE2"/>
    <w:rsid w:val="00BB72CF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6D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3D19"/>
    <w:rsid w:val="00C04D2A"/>
    <w:rsid w:val="00C04DD5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6C94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45C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3543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74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2F2F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4871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355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3558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3BF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4BC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7DC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1AC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B7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4BC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864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2BD0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4C8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1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5A3E0-1138-4A04-AAF5-F58C6FAFA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1005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28</cp:revision>
  <cp:lastPrinted>2021-03-15T09:55:00Z</cp:lastPrinted>
  <dcterms:created xsi:type="dcterms:W3CDTF">2021-07-30T10:22:00Z</dcterms:created>
  <dcterms:modified xsi:type="dcterms:W3CDTF">2025-04-10T08:58:00Z</dcterms:modified>
</cp:coreProperties>
</file>