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80BAF" w14:textId="77777777" w:rsidR="00041D0F" w:rsidRPr="00905831" w:rsidRDefault="00041D0F" w:rsidP="0066740A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</w:rPr>
      </w:pPr>
    </w:p>
    <w:p w14:paraId="6F15333B" w14:textId="5D25D983" w:rsidR="00FF4F20" w:rsidRPr="00905831" w:rsidRDefault="00FF4F20" w:rsidP="00FF4F20">
      <w:pPr>
        <w:jc w:val="right"/>
        <w:rPr>
          <w:rFonts w:ascii="Arial" w:hAnsi="Arial" w:cs="Arial"/>
          <w:i/>
          <w:szCs w:val="22"/>
        </w:rPr>
      </w:pPr>
      <w:r w:rsidRPr="00905831">
        <w:rPr>
          <w:rFonts w:ascii="Arial" w:hAnsi="Arial" w:cs="Arial"/>
          <w:i/>
          <w:szCs w:val="22"/>
        </w:rPr>
        <w:t xml:space="preserve">Załącznik </w:t>
      </w:r>
      <w:r w:rsidR="00B03F11" w:rsidRPr="00905831">
        <w:rPr>
          <w:rFonts w:ascii="Arial" w:hAnsi="Arial" w:cs="Arial"/>
          <w:b/>
          <w:i/>
          <w:szCs w:val="22"/>
        </w:rPr>
        <w:t>nr</w:t>
      </w:r>
      <w:r w:rsidRPr="00905831">
        <w:rPr>
          <w:rFonts w:ascii="Arial" w:hAnsi="Arial" w:cs="Arial"/>
          <w:b/>
          <w:i/>
          <w:szCs w:val="22"/>
        </w:rPr>
        <w:t xml:space="preserve"> </w:t>
      </w:r>
      <w:r w:rsidR="00BA2603">
        <w:rPr>
          <w:rFonts w:ascii="Arial" w:hAnsi="Arial" w:cs="Arial"/>
          <w:b/>
          <w:i/>
          <w:szCs w:val="22"/>
        </w:rPr>
        <w:t>6</w:t>
      </w:r>
      <w:r w:rsidRPr="00905831">
        <w:rPr>
          <w:rFonts w:ascii="Arial" w:hAnsi="Arial" w:cs="Arial"/>
          <w:b/>
          <w:i/>
          <w:szCs w:val="22"/>
        </w:rPr>
        <w:t xml:space="preserve"> </w:t>
      </w:r>
      <w:r w:rsidR="0071160C">
        <w:rPr>
          <w:rFonts w:ascii="Arial" w:hAnsi="Arial" w:cs="Arial"/>
          <w:i/>
          <w:szCs w:val="22"/>
        </w:rPr>
        <w:t>do S</w:t>
      </w:r>
      <w:r w:rsidRPr="00905831">
        <w:rPr>
          <w:rFonts w:ascii="Arial" w:hAnsi="Arial" w:cs="Arial"/>
          <w:i/>
          <w:szCs w:val="22"/>
        </w:rPr>
        <w:t>WZ</w:t>
      </w:r>
    </w:p>
    <w:p w14:paraId="1B5B458A" w14:textId="00DE6E99" w:rsidR="00FF4F20" w:rsidRDefault="00FF4F20" w:rsidP="00FF4F20">
      <w:pPr>
        <w:rPr>
          <w:rFonts w:ascii="Arial" w:hAnsi="Arial" w:cs="Arial"/>
          <w:szCs w:val="22"/>
        </w:rPr>
      </w:pPr>
    </w:p>
    <w:p w14:paraId="0082C866" w14:textId="77777777" w:rsidR="00580557" w:rsidRPr="00905831" w:rsidRDefault="00580557" w:rsidP="00FF4F20">
      <w:pPr>
        <w:rPr>
          <w:rFonts w:ascii="Arial" w:hAnsi="Arial" w:cs="Arial"/>
          <w:szCs w:val="22"/>
        </w:rPr>
      </w:pPr>
    </w:p>
    <w:p w14:paraId="17877037" w14:textId="043C6268" w:rsidR="00FF4F20" w:rsidRPr="00905831" w:rsidRDefault="00580557" w:rsidP="00580557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…………………………………………………………………….</w:t>
      </w:r>
      <w:r w:rsidR="00FF4F20" w:rsidRPr="00905831">
        <w:rPr>
          <w:rFonts w:ascii="Arial" w:hAnsi="Arial" w:cs="Arial"/>
          <w:szCs w:val="22"/>
        </w:rPr>
        <w:t>..................................................</w:t>
      </w:r>
    </w:p>
    <w:p w14:paraId="41E8A07B" w14:textId="77777777" w:rsidR="00FF4F20" w:rsidRPr="00905831" w:rsidRDefault="00FF4F20" w:rsidP="00580557">
      <w:pPr>
        <w:ind w:left="540"/>
        <w:jc w:val="center"/>
        <w:rPr>
          <w:rFonts w:ascii="Arial" w:hAnsi="Arial" w:cs="Arial"/>
          <w:i/>
          <w:sz w:val="16"/>
          <w:szCs w:val="16"/>
        </w:rPr>
      </w:pPr>
      <w:r w:rsidRPr="00905831">
        <w:rPr>
          <w:rFonts w:ascii="Arial" w:hAnsi="Arial" w:cs="Arial"/>
          <w:i/>
          <w:sz w:val="16"/>
          <w:szCs w:val="16"/>
        </w:rPr>
        <w:t>/nazwa i adres Wykonawcy/</w:t>
      </w:r>
    </w:p>
    <w:p w14:paraId="146178DC" w14:textId="77777777" w:rsidR="00FF4F20" w:rsidRPr="00905831" w:rsidRDefault="00FF4F20" w:rsidP="00FF4F20">
      <w:pPr>
        <w:ind w:left="540"/>
        <w:rPr>
          <w:rFonts w:ascii="Arial" w:hAnsi="Arial" w:cs="Arial"/>
          <w:i/>
          <w:sz w:val="16"/>
          <w:szCs w:val="16"/>
        </w:rPr>
      </w:pPr>
    </w:p>
    <w:p w14:paraId="5DBB110E" w14:textId="77777777" w:rsidR="00580557" w:rsidRDefault="00580557" w:rsidP="00FF4F20">
      <w:pPr>
        <w:pStyle w:val="Nagwek1"/>
        <w:spacing w:before="0" w:after="0"/>
        <w:jc w:val="center"/>
        <w:rPr>
          <w:sz w:val="24"/>
          <w:szCs w:val="24"/>
        </w:rPr>
      </w:pPr>
      <w:bookmarkStart w:id="0" w:name="_Toc412451415"/>
    </w:p>
    <w:p w14:paraId="6024D403" w14:textId="004608FA" w:rsidR="0023528A" w:rsidRPr="003727A9" w:rsidRDefault="00164D0B" w:rsidP="00164D0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727A9">
        <w:rPr>
          <w:b/>
          <w:bCs/>
          <w:sz w:val="24"/>
          <w:szCs w:val="24"/>
        </w:rPr>
        <w:t xml:space="preserve">WYKAZ </w:t>
      </w:r>
      <w:r w:rsidR="004A54FD">
        <w:rPr>
          <w:b/>
          <w:bCs/>
          <w:sz w:val="24"/>
          <w:szCs w:val="24"/>
        </w:rPr>
        <w:t xml:space="preserve">OSÓB </w:t>
      </w:r>
    </w:p>
    <w:p w14:paraId="1B74A015" w14:textId="005B2252" w:rsidR="00965F7E" w:rsidRPr="003727A9" w:rsidRDefault="00965F7E" w:rsidP="00965F7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9BD734A" w14:textId="690E1ED6" w:rsidR="00F564EA" w:rsidRDefault="00F564EA" w:rsidP="00F564E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3727A9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</w:t>
      </w:r>
      <w:r w:rsidRPr="003727A9">
        <w:rPr>
          <w:b/>
          <w:bCs/>
          <w:sz w:val="24"/>
          <w:szCs w:val="24"/>
        </w:rPr>
        <w:t xml:space="preserve">DOŚWIADCZENIE GŁÓWNEGO PROJEKTANTA </w:t>
      </w:r>
      <w:r w:rsidR="004A54FD">
        <w:rPr>
          <w:b/>
          <w:bCs/>
          <w:sz w:val="24"/>
          <w:szCs w:val="24"/>
        </w:rPr>
        <w:t>PLANU OGÓLNEGO</w:t>
      </w:r>
    </w:p>
    <w:p w14:paraId="02E3C987" w14:textId="77777777" w:rsidR="00A1293C" w:rsidRPr="003727A9" w:rsidRDefault="00A1293C" w:rsidP="00F564E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CB00F1A" w14:textId="77777777" w:rsidR="00164D0B" w:rsidRPr="00052CCD" w:rsidRDefault="00164D0B" w:rsidP="003727A9">
      <w:pPr>
        <w:rPr>
          <w:sz w:val="24"/>
          <w:szCs w:val="24"/>
        </w:rPr>
      </w:pPr>
    </w:p>
    <w:p w14:paraId="0DE88B61" w14:textId="77777777" w:rsidR="00580557" w:rsidRPr="0082256B" w:rsidRDefault="00580557" w:rsidP="003727A9">
      <w:pPr>
        <w:rPr>
          <w:b/>
          <w:sz w:val="24"/>
          <w:szCs w:val="24"/>
        </w:rPr>
      </w:pPr>
    </w:p>
    <w:bookmarkEnd w:id="0"/>
    <w:p w14:paraId="27559FA4" w14:textId="77777777" w:rsidR="0082256B" w:rsidRPr="0082256B" w:rsidRDefault="00164D0B" w:rsidP="0082256B">
      <w:pPr>
        <w:jc w:val="center"/>
        <w:rPr>
          <w:b/>
          <w:sz w:val="24"/>
          <w:szCs w:val="24"/>
        </w:rPr>
      </w:pPr>
      <w:r w:rsidRPr="0082256B">
        <w:rPr>
          <w:b/>
          <w:bCs/>
          <w:sz w:val="24"/>
          <w:szCs w:val="24"/>
        </w:rPr>
        <w:t xml:space="preserve">Wykaz </w:t>
      </w:r>
      <w:r w:rsidR="0023528A" w:rsidRPr="0082256B">
        <w:rPr>
          <w:b/>
          <w:bCs/>
          <w:sz w:val="24"/>
          <w:szCs w:val="24"/>
        </w:rPr>
        <w:t xml:space="preserve">osób </w:t>
      </w:r>
      <w:r w:rsidRPr="0082256B">
        <w:rPr>
          <w:b/>
          <w:bCs/>
          <w:sz w:val="24"/>
          <w:szCs w:val="24"/>
        </w:rPr>
        <w:t xml:space="preserve">w celu </w:t>
      </w:r>
      <w:r w:rsidRPr="0082256B">
        <w:rPr>
          <w:b/>
          <w:sz w:val="24"/>
          <w:szCs w:val="24"/>
        </w:rPr>
        <w:t xml:space="preserve">potwierdzenia spełnienia warunku </w:t>
      </w:r>
    </w:p>
    <w:p w14:paraId="1753A2D4" w14:textId="1ADA30DF" w:rsidR="004A54FD" w:rsidRDefault="00164D0B" w:rsidP="0082256B">
      <w:pPr>
        <w:jc w:val="center"/>
        <w:rPr>
          <w:b/>
          <w:bCs/>
          <w:sz w:val="24"/>
          <w:szCs w:val="24"/>
        </w:rPr>
      </w:pPr>
      <w:r w:rsidRPr="0082256B">
        <w:rPr>
          <w:b/>
          <w:sz w:val="24"/>
          <w:szCs w:val="24"/>
        </w:rPr>
        <w:t xml:space="preserve">opisanego przez zamawiającego w </w:t>
      </w:r>
      <w:r w:rsidRPr="0082256B">
        <w:rPr>
          <w:b/>
          <w:bCs/>
          <w:sz w:val="24"/>
          <w:szCs w:val="24"/>
        </w:rPr>
        <w:t xml:space="preserve">Rozdz. </w:t>
      </w:r>
      <w:r w:rsidR="00965F7E" w:rsidRPr="0082256B">
        <w:rPr>
          <w:b/>
          <w:bCs/>
          <w:sz w:val="24"/>
          <w:szCs w:val="24"/>
        </w:rPr>
        <w:t>5</w:t>
      </w:r>
      <w:r w:rsidR="00052CCD" w:rsidRPr="0082256B">
        <w:rPr>
          <w:b/>
          <w:bCs/>
          <w:sz w:val="24"/>
          <w:szCs w:val="24"/>
        </w:rPr>
        <w:t xml:space="preserve">.2.6. </w:t>
      </w:r>
      <w:r w:rsidRPr="0082256B">
        <w:rPr>
          <w:b/>
          <w:bCs/>
          <w:sz w:val="24"/>
          <w:szCs w:val="24"/>
        </w:rPr>
        <w:t>SWZ</w:t>
      </w:r>
    </w:p>
    <w:p w14:paraId="7DA538B8" w14:textId="77777777" w:rsidR="0082256B" w:rsidRPr="0082256B" w:rsidRDefault="0082256B" w:rsidP="0082256B">
      <w:pPr>
        <w:jc w:val="center"/>
        <w:rPr>
          <w:b/>
          <w:bCs/>
          <w:sz w:val="24"/>
          <w:szCs w:val="24"/>
        </w:rPr>
      </w:pPr>
    </w:p>
    <w:p w14:paraId="78A67DFB" w14:textId="52130E05" w:rsidR="00F564EA" w:rsidRPr="00A1293C" w:rsidRDefault="00052CCD" w:rsidP="00A1293C">
      <w:pPr>
        <w:jc w:val="center"/>
        <w:rPr>
          <w:b/>
          <w:bCs/>
          <w:i/>
          <w:iCs/>
          <w:color w:val="FF0000"/>
          <w:szCs w:val="22"/>
        </w:rPr>
      </w:pPr>
      <w:r w:rsidRPr="0082256B">
        <w:rPr>
          <w:b/>
          <w:bCs/>
          <w:i/>
          <w:iCs/>
          <w:color w:val="FF0000"/>
          <w:szCs w:val="22"/>
        </w:rPr>
        <w:t xml:space="preserve"> </w:t>
      </w:r>
      <w:r w:rsidR="00771864" w:rsidRPr="00422AF6">
        <w:rPr>
          <w:b/>
          <w:bCs/>
          <w:i/>
          <w:iCs/>
          <w:color w:val="FF0000"/>
          <w:szCs w:val="22"/>
          <w:highlight w:val="yellow"/>
        </w:rPr>
        <w:t>(załącznik stanowi integralną część formularza ofertowego)</w:t>
      </w:r>
    </w:p>
    <w:p w14:paraId="4F18D538" w14:textId="77777777" w:rsidR="00FF4F20" w:rsidRPr="0082256B" w:rsidRDefault="00FF4F20" w:rsidP="0082256B">
      <w:pPr>
        <w:rPr>
          <w:szCs w:val="22"/>
        </w:rPr>
      </w:pPr>
    </w:p>
    <w:p w14:paraId="5C196022" w14:textId="77777777" w:rsidR="00052CCD" w:rsidRDefault="00052CCD" w:rsidP="0082256B">
      <w:pPr>
        <w:rPr>
          <w:szCs w:val="22"/>
        </w:rPr>
      </w:pPr>
    </w:p>
    <w:p w14:paraId="79A0E85F" w14:textId="11F7F6E4" w:rsidR="0082256B" w:rsidRDefault="00D254F5" w:rsidP="0082256B">
      <w:pPr>
        <w:rPr>
          <w:szCs w:val="22"/>
        </w:rPr>
      </w:pPr>
      <w:r>
        <w:rPr>
          <w:szCs w:val="22"/>
        </w:rPr>
        <w:t xml:space="preserve"> </w:t>
      </w:r>
    </w:p>
    <w:p w14:paraId="4988FF10" w14:textId="6BE425FD" w:rsidR="00E953EE" w:rsidRPr="0082256B" w:rsidRDefault="00E953EE" w:rsidP="0082256B">
      <w:pPr>
        <w:rPr>
          <w:szCs w:val="22"/>
        </w:rPr>
      </w:pPr>
    </w:p>
    <w:p w14:paraId="793F6770" w14:textId="48316609" w:rsidR="0082256B" w:rsidRPr="0082256B" w:rsidRDefault="0082256B" w:rsidP="0082256B">
      <w:pPr>
        <w:rPr>
          <w:rFonts w:eastAsia="+mn-ea"/>
          <w:b/>
          <w:sz w:val="24"/>
          <w:szCs w:val="24"/>
        </w:rPr>
      </w:pPr>
      <w:r w:rsidRPr="0082256B">
        <w:rPr>
          <w:b/>
          <w:bCs/>
          <w:sz w:val="24"/>
          <w:szCs w:val="24"/>
        </w:rPr>
        <w:t xml:space="preserve">2. Kryterium: </w:t>
      </w:r>
      <w:r w:rsidRPr="0082256B">
        <w:rPr>
          <w:rFonts w:eastAsia="+mn-ea"/>
          <w:b/>
          <w:sz w:val="24"/>
          <w:szCs w:val="24"/>
        </w:rPr>
        <w:t>doświadczenie głównego projektanta planu ogólnego</w:t>
      </w:r>
    </w:p>
    <w:p w14:paraId="10702EF3" w14:textId="77777777" w:rsidR="0082256B" w:rsidRPr="0082256B" w:rsidRDefault="0082256B" w:rsidP="0082256B">
      <w:pPr>
        <w:rPr>
          <w:szCs w:val="22"/>
        </w:rPr>
      </w:pPr>
    </w:p>
    <w:p w14:paraId="3AC5CC1C" w14:textId="77777777" w:rsidR="0082256B" w:rsidRPr="0082256B" w:rsidRDefault="0082256B" w:rsidP="0082256B">
      <w:pPr>
        <w:rPr>
          <w:szCs w:val="22"/>
        </w:rPr>
      </w:pPr>
      <w:r w:rsidRPr="0082256B">
        <w:rPr>
          <w:szCs w:val="22"/>
        </w:rPr>
        <w:t>imię i nazwisko ……………………………………….</w:t>
      </w:r>
    </w:p>
    <w:p w14:paraId="513431FA" w14:textId="77777777" w:rsidR="0082256B" w:rsidRPr="0082256B" w:rsidRDefault="0082256B" w:rsidP="0082256B">
      <w:pPr>
        <w:rPr>
          <w:szCs w:val="22"/>
        </w:rPr>
      </w:pPr>
      <w:r w:rsidRPr="0082256B">
        <w:rPr>
          <w:szCs w:val="22"/>
        </w:rPr>
        <w:t>wykształcenie/ uprawnienia ………………………………..</w:t>
      </w:r>
    </w:p>
    <w:p w14:paraId="5A6E1B8F" w14:textId="77777777" w:rsidR="0082256B" w:rsidRPr="0082256B" w:rsidRDefault="0082256B" w:rsidP="0082256B">
      <w:pPr>
        <w:rPr>
          <w:szCs w:val="22"/>
        </w:rPr>
      </w:pPr>
    </w:p>
    <w:p w14:paraId="4D2431B0" w14:textId="77777777" w:rsidR="0082256B" w:rsidRPr="0082256B" w:rsidRDefault="0082256B" w:rsidP="0082256B">
      <w:pPr>
        <w:rPr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4"/>
        <w:gridCol w:w="2778"/>
        <w:gridCol w:w="2721"/>
        <w:gridCol w:w="1305"/>
        <w:gridCol w:w="1926"/>
      </w:tblGrid>
      <w:tr w:rsidR="0082256B" w14:paraId="0F1FE7B5" w14:textId="77777777" w:rsidTr="002B2C4F">
        <w:tc>
          <w:tcPr>
            <w:tcW w:w="794" w:type="dxa"/>
          </w:tcPr>
          <w:p w14:paraId="009306A2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2372123A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6A31F656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9C44096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18EE758A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82256B" w14:paraId="3BA5EF38" w14:textId="77777777" w:rsidTr="002B2C4F">
        <w:tc>
          <w:tcPr>
            <w:tcW w:w="794" w:type="dxa"/>
            <w:vAlign w:val="center"/>
          </w:tcPr>
          <w:p w14:paraId="5608C38C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sz w:val="20"/>
              </w:rPr>
              <w:t>lp</w:t>
            </w:r>
          </w:p>
        </w:tc>
        <w:tc>
          <w:tcPr>
            <w:tcW w:w="2778" w:type="dxa"/>
            <w:vAlign w:val="center"/>
          </w:tcPr>
          <w:p w14:paraId="2942C5ED" w14:textId="77777777" w:rsidR="0082256B" w:rsidRPr="0082256B" w:rsidRDefault="0082256B" w:rsidP="002B2C4F">
            <w:pPr>
              <w:jc w:val="center"/>
              <w:rPr>
                <w:rFonts w:eastAsia="Lucida Sans Unicode"/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Rodzaj usługi</w:t>
            </w:r>
          </w:p>
          <w:p w14:paraId="01AFD670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sz w:val="20"/>
              </w:rPr>
              <w:t>(opis ma jednoznacznie potwierdzać spełnienie warunku udziału w postępowaniu oraz odpowiadać na kryteria oceny ofert)</w:t>
            </w:r>
          </w:p>
        </w:tc>
        <w:tc>
          <w:tcPr>
            <w:tcW w:w="2721" w:type="dxa"/>
            <w:vAlign w:val="center"/>
          </w:tcPr>
          <w:p w14:paraId="51C24926" w14:textId="77777777" w:rsidR="0082256B" w:rsidRPr="0082256B" w:rsidRDefault="0082256B" w:rsidP="002B2C4F">
            <w:pPr>
              <w:jc w:val="center"/>
              <w:rPr>
                <w:rFonts w:eastAsia="Lucida Sans Unicode"/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Nr uchwały właściwej rady gminy przyjmującej dokument planistyczny informacja o publikacji w Dzienniku Urzędowym Województwa</w:t>
            </w:r>
          </w:p>
          <w:p w14:paraId="257D1512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(link - Nie dotyczy studium bądź jego zmiany</w:t>
            </w:r>
          </w:p>
        </w:tc>
        <w:tc>
          <w:tcPr>
            <w:tcW w:w="1191" w:type="dxa"/>
            <w:vAlign w:val="center"/>
          </w:tcPr>
          <w:p w14:paraId="4A9E0AFC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Powierzchnia obszaru</w:t>
            </w:r>
          </w:p>
        </w:tc>
        <w:tc>
          <w:tcPr>
            <w:tcW w:w="1926" w:type="dxa"/>
            <w:vAlign w:val="center"/>
          </w:tcPr>
          <w:p w14:paraId="2C184F46" w14:textId="1A55F834" w:rsidR="0082256B" w:rsidRPr="0082256B" w:rsidRDefault="00A1293C" w:rsidP="002B2C4F">
            <w:pPr>
              <w:jc w:val="center"/>
              <w:rPr>
                <w:sz w:val="20"/>
              </w:rPr>
            </w:pPr>
            <w:r>
              <w:rPr>
                <w:rFonts w:eastAsia="Lucida Sans Unicode"/>
                <w:sz w:val="20"/>
              </w:rPr>
              <w:t>Z</w:t>
            </w:r>
            <w:r w:rsidR="0082256B" w:rsidRPr="0082256B">
              <w:rPr>
                <w:rFonts w:eastAsia="Lucida Sans Unicode"/>
                <w:sz w:val="20"/>
              </w:rPr>
              <w:t>amawiający</w:t>
            </w:r>
          </w:p>
        </w:tc>
      </w:tr>
      <w:tr w:rsidR="0082256B" w14:paraId="28F8213A" w14:textId="77777777" w:rsidTr="002B2C4F">
        <w:tc>
          <w:tcPr>
            <w:tcW w:w="794" w:type="dxa"/>
          </w:tcPr>
          <w:p w14:paraId="67D7196C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41F73B85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44B33DC0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2B54BFD3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D4FC9A8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82256B" w14:paraId="1AA64D0C" w14:textId="77777777" w:rsidTr="002B2C4F">
        <w:tc>
          <w:tcPr>
            <w:tcW w:w="794" w:type="dxa"/>
          </w:tcPr>
          <w:p w14:paraId="521F76D3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1C1E64CE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550DF8BE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40C7CEC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3E2132CA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E953EE" w14:paraId="17D84EEA" w14:textId="77777777" w:rsidTr="002B2C4F">
        <w:tc>
          <w:tcPr>
            <w:tcW w:w="794" w:type="dxa"/>
          </w:tcPr>
          <w:p w14:paraId="6AF06FC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24FC46E3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7D382B0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6ED7D76D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97064CF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653E7BE5" w14:textId="77777777" w:rsidTr="002B2C4F">
        <w:tc>
          <w:tcPr>
            <w:tcW w:w="794" w:type="dxa"/>
          </w:tcPr>
          <w:p w14:paraId="7FC15DAD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3833BA9F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338B3A8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7F50516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47500E39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5CF32573" w14:textId="77777777" w:rsidTr="002B2C4F">
        <w:tc>
          <w:tcPr>
            <w:tcW w:w="794" w:type="dxa"/>
          </w:tcPr>
          <w:p w14:paraId="34B3229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57420165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1A3C6F0A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B7C82F7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12B8F747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6FBB7D57" w14:textId="77777777" w:rsidTr="002B2C4F">
        <w:tc>
          <w:tcPr>
            <w:tcW w:w="794" w:type="dxa"/>
          </w:tcPr>
          <w:p w14:paraId="504D58BA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4251BBC0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549C88F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43F723B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10DF6A2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82256B" w14:paraId="5D53866E" w14:textId="77777777" w:rsidTr="002B2C4F">
        <w:tc>
          <w:tcPr>
            <w:tcW w:w="794" w:type="dxa"/>
          </w:tcPr>
          <w:p w14:paraId="78E67AC8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3D0138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72D02C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3736ED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5130EF27" w14:textId="77777777" w:rsidR="0082256B" w:rsidRDefault="0082256B" w:rsidP="002B2C4F">
            <w:pPr>
              <w:rPr>
                <w:szCs w:val="22"/>
              </w:rPr>
            </w:pPr>
          </w:p>
        </w:tc>
      </w:tr>
    </w:tbl>
    <w:p w14:paraId="68590CF0" w14:textId="77777777" w:rsidR="0082256B" w:rsidRPr="0082256B" w:rsidRDefault="0082256B" w:rsidP="0082256B">
      <w:pPr>
        <w:rPr>
          <w:szCs w:val="22"/>
        </w:rPr>
      </w:pPr>
    </w:p>
    <w:p w14:paraId="3B52515E" w14:textId="77777777" w:rsidR="0082256B" w:rsidRPr="0082256B" w:rsidRDefault="0082256B" w:rsidP="0082256B">
      <w:pPr>
        <w:rPr>
          <w:szCs w:val="22"/>
        </w:rPr>
      </w:pPr>
    </w:p>
    <w:sectPr w:rsidR="0082256B" w:rsidRPr="0082256B" w:rsidSect="0082256B">
      <w:headerReference w:type="default" r:id="rId8"/>
      <w:footerReference w:type="default" r:id="rId9"/>
      <w:pgSz w:w="11906" w:h="16838"/>
      <w:pgMar w:top="1304" w:right="1134" w:bottom="1304" w:left="1134" w:header="425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F391C" w14:textId="77777777" w:rsidR="00DE18D5" w:rsidRDefault="00DE18D5">
      <w:r>
        <w:separator/>
      </w:r>
    </w:p>
  </w:endnote>
  <w:endnote w:type="continuationSeparator" w:id="0">
    <w:p w14:paraId="3C3EE9A3" w14:textId="77777777" w:rsidR="00DE18D5" w:rsidRDefault="00DE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S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3CA8D" w14:textId="77777777" w:rsidR="00901D96" w:rsidRPr="00DB2EC0" w:rsidRDefault="00901D96" w:rsidP="0073023F">
    <w:pPr>
      <w:pStyle w:val="Stopka"/>
      <w:spacing w:before="120"/>
      <w:ind w:left="1191" w:hanging="1191"/>
      <w:rPr>
        <w:rFonts w:ascii="Arial" w:hAnsi="Arial" w:cs="Arial"/>
        <w:sz w:val="16"/>
        <w:szCs w:val="16"/>
      </w:rPr>
    </w:pPr>
  </w:p>
  <w:p w14:paraId="482E75B7" w14:textId="77777777" w:rsidR="00901D96" w:rsidRDefault="006E4C79" w:rsidP="0073023F">
    <w:pPr>
      <w:pStyle w:val="Stopka"/>
    </w:pP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PAGE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E953EE">
      <w:rPr>
        <w:rFonts w:ascii="Arial" w:hAnsi="Arial" w:cs="Arial"/>
        <w:bCs/>
        <w:noProof/>
      </w:rPr>
      <w:t>1</w:t>
    </w:r>
    <w:r w:rsidRPr="00243A38">
      <w:rPr>
        <w:rFonts w:ascii="Arial" w:hAnsi="Arial" w:cs="Arial"/>
        <w:bCs/>
        <w:sz w:val="24"/>
        <w:szCs w:val="24"/>
      </w:rPr>
      <w:fldChar w:fldCharType="end"/>
    </w:r>
    <w:r w:rsidR="00901D96" w:rsidRPr="00243A38">
      <w:rPr>
        <w:rFonts w:ascii="Arial" w:hAnsi="Arial" w:cs="Arial"/>
      </w:rPr>
      <w:t>/</w:t>
    </w: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NUMPAGES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E953EE">
      <w:rPr>
        <w:rFonts w:ascii="Arial" w:hAnsi="Arial" w:cs="Arial"/>
        <w:bCs/>
        <w:noProof/>
      </w:rPr>
      <w:t>2</w:t>
    </w:r>
    <w:r w:rsidRPr="00243A38">
      <w:rPr>
        <w:rFonts w:ascii="Arial" w:hAnsi="Arial" w:cs="Arial"/>
        <w:bCs/>
        <w:sz w:val="24"/>
        <w:szCs w:val="24"/>
      </w:rPr>
      <w:fldChar w:fldCharType="end"/>
    </w:r>
  </w:p>
  <w:p w14:paraId="3966B5F0" w14:textId="77777777" w:rsidR="00901D96" w:rsidRPr="0073023F" w:rsidRDefault="00901D96" w:rsidP="0073023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A865D" w14:textId="77777777" w:rsidR="00DE18D5" w:rsidRDefault="00DE18D5">
      <w:r>
        <w:separator/>
      </w:r>
    </w:p>
  </w:footnote>
  <w:footnote w:type="continuationSeparator" w:id="0">
    <w:p w14:paraId="69F73164" w14:textId="77777777" w:rsidR="00DE18D5" w:rsidRDefault="00DE1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164F" w14:textId="1097FFBF" w:rsidR="001010F3" w:rsidRPr="008D09E9" w:rsidRDefault="001010F3" w:rsidP="008D09E9">
    <w:pPr>
      <w:pStyle w:val="Nagwek"/>
      <w:ind w:left="1701" w:hanging="1701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 w15:restartNumberingAfterBreak="0">
    <w:nsid w:val="00000007"/>
    <w:multiLevelType w:val="hybridMultilevel"/>
    <w:tmpl w:val="684A481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5" w15:restartNumberingAfterBreak="0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8" w15:restartNumberingAfterBreak="0">
    <w:nsid w:val="00000012"/>
    <w:multiLevelType w:val="multilevel"/>
    <w:tmpl w:val="9C340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4"/>
    <w:multiLevelType w:val="multilevel"/>
    <w:tmpl w:val="FC52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6"/>
    <w:multiLevelType w:val="multilevel"/>
    <w:tmpl w:val="3CBEAA2E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17"/>
    <w:multiLevelType w:val="multilevel"/>
    <w:tmpl w:val="FA18EEFA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6" w15:restartNumberingAfterBreak="0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7" w15:restartNumberingAfterBreak="0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F4695"/>
    <w:multiLevelType w:val="hybridMultilevel"/>
    <w:tmpl w:val="9A785B6C"/>
    <w:lvl w:ilvl="0" w:tplc="B2004F6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F07C2F"/>
    <w:multiLevelType w:val="hybridMultilevel"/>
    <w:tmpl w:val="D6A6167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0F5979F4"/>
    <w:multiLevelType w:val="hybridMultilevel"/>
    <w:tmpl w:val="2202012C"/>
    <w:lvl w:ilvl="0" w:tplc="572E05A6">
      <w:start w:val="1"/>
      <w:numFmt w:val="lowerLetter"/>
      <w:lvlText w:val="%1)"/>
      <w:lvlJc w:val="left"/>
      <w:pPr>
        <w:ind w:left="15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1153426F"/>
    <w:multiLevelType w:val="hybridMultilevel"/>
    <w:tmpl w:val="B57017C2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F563F5"/>
    <w:multiLevelType w:val="hybridMultilevel"/>
    <w:tmpl w:val="64FA6B0A"/>
    <w:lvl w:ilvl="0" w:tplc="E9CCBA4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BA222B"/>
    <w:multiLevelType w:val="hybridMultilevel"/>
    <w:tmpl w:val="9424D15A"/>
    <w:lvl w:ilvl="0" w:tplc="255A304C">
      <w:start w:val="1"/>
      <w:numFmt w:val="lowerLetter"/>
      <w:lvlText w:val="%1)"/>
      <w:lvlJc w:val="left"/>
      <w:pPr>
        <w:ind w:left="150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17652F06"/>
    <w:multiLevelType w:val="hybridMultilevel"/>
    <w:tmpl w:val="1B226DD8"/>
    <w:lvl w:ilvl="0" w:tplc="9B080968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780A10"/>
    <w:multiLevelType w:val="hybridMultilevel"/>
    <w:tmpl w:val="FA60FA3E"/>
    <w:lvl w:ilvl="0" w:tplc="B12C6C5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9DD7B9A"/>
    <w:multiLevelType w:val="hybridMultilevel"/>
    <w:tmpl w:val="8E76EE14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DA7A345A">
      <w:start w:val="27"/>
      <w:numFmt w:val="lowerLetter"/>
      <w:lvlText w:val="%3)"/>
      <w:lvlJc w:val="left"/>
      <w:pPr>
        <w:ind w:left="2697" w:hanging="360"/>
      </w:pPr>
      <w:rPr>
        <w:rFonts w:hint="default"/>
      </w:rPr>
    </w:lvl>
    <w:lvl w:ilvl="3" w:tplc="FAD67A84">
      <w:start w:val="2"/>
      <w:numFmt w:val="lowerLetter"/>
      <w:lvlText w:val="%4.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1A4A2D2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1B3C72A5"/>
    <w:multiLevelType w:val="hybridMultilevel"/>
    <w:tmpl w:val="D49E6526"/>
    <w:lvl w:ilvl="0" w:tplc="04150017">
      <w:start w:val="1"/>
      <w:numFmt w:val="lowerLetter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34" w15:restartNumberingAfterBreak="0">
    <w:nsid w:val="1B5B17CD"/>
    <w:multiLevelType w:val="hybridMultilevel"/>
    <w:tmpl w:val="5C30248E"/>
    <w:lvl w:ilvl="0" w:tplc="04150019">
      <w:start w:val="1"/>
      <w:numFmt w:val="lowerLetter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1B9F4A89"/>
    <w:multiLevelType w:val="multilevel"/>
    <w:tmpl w:val="9F74C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E055E31"/>
    <w:multiLevelType w:val="hybridMultilevel"/>
    <w:tmpl w:val="8BBE630E"/>
    <w:lvl w:ilvl="0" w:tplc="86FC1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6CCA0DE2">
      <w:start w:val="1"/>
      <w:numFmt w:val="lowerLetter"/>
      <w:lvlText w:val="%2)"/>
      <w:lvlJc w:val="left"/>
      <w:pPr>
        <w:ind w:left="1800" w:hanging="360"/>
      </w:pPr>
      <w:rPr>
        <w:rFonts w:ascii="Arial" w:eastAsia="Times New Roman" w:hAnsi="Arial" w:cs="Arial"/>
        <w:color w:val="auto"/>
      </w:r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0202A59"/>
    <w:multiLevelType w:val="hybridMultilevel"/>
    <w:tmpl w:val="94168C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0DD71EC"/>
    <w:multiLevelType w:val="multilevel"/>
    <w:tmpl w:val="4E685484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21765F42"/>
    <w:multiLevelType w:val="hybridMultilevel"/>
    <w:tmpl w:val="7E866B62"/>
    <w:lvl w:ilvl="0" w:tplc="A60469FC">
      <w:start w:val="3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2308132F"/>
    <w:multiLevelType w:val="multilevel"/>
    <w:tmpl w:val="B3601BD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2" w15:restartNumberingAfterBreak="0">
    <w:nsid w:val="2F772FF6"/>
    <w:multiLevelType w:val="hybridMultilevel"/>
    <w:tmpl w:val="3CEC8E36"/>
    <w:lvl w:ilvl="0" w:tplc="1C7C2D0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FD77DB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4334539"/>
    <w:multiLevelType w:val="multilevel"/>
    <w:tmpl w:val="57888A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6" w15:restartNumberingAfterBreak="0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9E1ACE"/>
    <w:multiLevelType w:val="hybridMultilevel"/>
    <w:tmpl w:val="AC801A7C"/>
    <w:lvl w:ilvl="0" w:tplc="8B3E59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3F6535A0"/>
    <w:multiLevelType w:val="hybridMultilevel"/>
    <w:tmpl w:val="03D8D97E"/>
    <w:lvl w:ilvl="0" w:tplc="14DCA0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2CD7902"/>
    <w:multiLevelType w:val="hybridMultilevel"/>
    <w:tmpl w:val="2356FCB4"/>
    <w:lvl w:ilvl="0" w:tplc="04150017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54" w15:restartNumberingAfterBreak="0">
    <w:nsid w:val="444E24EE"/>
    <w:multiLevelType w:val="hybridMultilevel"/>
    <w:tmpl w:val="718EAEAE"/>
    <w:lvl w:ilvl="0" w:tplc="D7FC5E1E">
      <w:start w:val="1"/>
      <w:numFmt w:val="decimal"/>
      <w:lvlText w:val="%1)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44EB2871"/>
    <w:multiLevelType w:val="hybridMultilevel"/>
    <w:tmpl w:val="62F2615C"/>
    <w:lvl w:ilvl="0" w:tplc="A956B612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205D5"/>
    <w:multiLevelType w:val="hybridMultilevel"/>
    <w:tmpl w:val="AB2E7A08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22C6603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2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7" w15:restartNumberingAfterBreak="0">
    <w:nsid w:val="477B7E7B"/>
    <w:multiLevelType w:val="hybridMultilevel"/>
    <w:tmpl w:val="572A42AE"/>
    <w:lvl w:ilvl="0" w:tplc="86E6AEEC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8" w15:restartNumberingAfterBreak="0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4C71CA"/>
    <w:multiLevelType w:val="hybridMultilevel"/>
    <w:tmpl w:val="540EFA12"/>
    <w:lvl w:ilvl="0" w:tplc="577A4B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54C25DCC"/>
    <w:multiLevelType w:val="multilevel"/>
    <w:tmpl w:val="E472A4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57134B71"/>
    <w:multiLevelType w:val="hybridMultilevel"/>
    <w:tmpl w:val="928A5AF4"/>
    <w:lvl w:ilvl="0" w:tplc="D424E0D6">
      <w:start w:val="1"/>
      <w:numFmt w:val="decimal"/>
      <w:lvlText w:val="%1)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5E0357B6"/>
    <w:multiLevelType w:val="hybridMultilevel"/>
    <w:tmpl w:val="053622A2"/>
    <w:lvl w:ilvl="0" w:tplc="B1024882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5FC66A4E"/>
    <w:multiLevelType w:val="hybridMultilevel"/>
    <w:tmpl w:val="35763F20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ind w:left="3042" w:hanging="705"/>
      </w:pPr>
      <w:rPr>
        <w:rFonts w:hint="default"/>
      </w:rPr>
    </w:lvl>
    <w:lvl w:ilvl="3" w:tplc="52FE523E">
      <w:start w:val="1"/>
      <w:numFmt w:val="decimal"/>
      <w:lvlText w:val="%4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60A27627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2" w15:restartNumberingAfterBreak="0">
    <w:nsid w:val="6D6643D9"/>
    <w:multiLevelType w:val="hybridMultilevel"/>
    <w:tmpl w:val="21A043FC"/>
    <w:lvl w:ilvl="0" w:tplc="4D4E3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53647F"/>
    <w:multiLevelType w:val="multilevel"/>
    <w:tmpl w:val="06C037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77D861AA"/>
    <w:multiLevelType w:val="hybridMultilevel"/>
    <w:tmpl w:val="1B7A77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FA0BA3"/>
    <w:multiLevelType w:val="hybridMultilevel"/>
    <w:tmpl w:val="78420A08"/>
    <w:lvl w:ilvl="0" w:tplc="1128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FF0E7B"/>
    <w:multiLevelType w:val="hybridMultilevel"/>
    <w:tmpl w:val="6AFCB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E050D6"/>
    <w:multiLevelType w:val="hybridMultilevel"/>
    <w:tmpl w:val="43AC89C4"/>
    <w:lvl w:ilvl="0" w:tplc="A5F6483C">
      <w:start w:val="1"/>
      <w:numFmt w:val="lowerLetter"/>
      <w:lvlText w:val="1%1.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0" w15:restartNumberingAfterBreak="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061D29"/>
    <w:multiLevelType w:val="hybridMultilevel"/>
    <w:tmpl w:val="1DAE1F2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2A4C02"/>
    <w:multiLevelType w:val="multilevel"/>
    <w:tmpl w:val="4176C7A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60378383">
    <w:abstractNumId w:val="1"/>
  </w:num>
  <w:num w:numId="2" w16cid:durableId="515119071">
    <w:abstractNumId w:val="4"/>
  </w:num>
  <w:num w:numId="3" w16cid:durableId="831331750">
    <w:abstractNumId w:val="7"/>
  </w:num>
  <w:num w:numId="4" w16cid:durableId="667252563">
    <w:abstractNumId w:val="8"/>
  </w:num>
  <w:num w:numId="5" w16cid:durableId="1628929084">
    <w:abstractNumId w:val="10"/>
  </w:num>
  <w:num w:numId="6" w16cid:durableId="40055379">
    <w:abstractNumId w:val="11"/>
  </w:num>
  <w:num w:numId="7" w16cid:durableId="540019474">
    <w:abstractNumId w:val="12"/>
  </w:num>
  <w:num w:numId="8" w16cid:durableId="84234688">
    <w:abstractNumId w:val="15"/>
  </w:num>
  <w:num w:numId="9" w16cid:durableId="734282885">
    <w:abstractNumId w:val="56"/>
  </w:num>
  <w:num w:numId="10" w16cid:durableId="2023316610">
    <w:abstractNumId w:val="76"/>
  </w:num>
  <w:num w:numId="11" w16cid:durableId="1636521195">
    <w:abstractNumId w:val="43"/>
  </w:num>
  <w:num w:numId="12" w16cid:durableId="2033871377">
    <w:abstractNumId w:val="51"/>
  </w:num>
  <w:num w:numId="13" w16cid:durableId="186413925">
    <w:abstractNumId w:val="66"/>
  </w:num>
  <w:num w:numId="14" w16cid:durableId="93599303">
    <w:abstractNumId w:val="16"/>
  </w:num>
  <w:num w:numId="15" w16cid:durableId="833765264">
    <w:abstractNumId w:val="24"/>
  </w:num>
  <w:num w:numId="16" w16cid:durableId="330646946">
    <w:abstractNumId w:val="44"/>
  </w:num>
  <w:num w:numId="17" w16cid:durableId="1020664027">
    <w:abstractNumId w:val="38"/>
  </w:num>
  <w:num w:numId="18" w16cid:durableId="167064159">
    <w:abstractNumId w:val="68"/>
  </w:num>
  <w:num w:numId="19" w16cid:durableId="873274539">
    <w:abstractNumId w:val="31"/>
  </w:num>
  <w:num w:numId="20" w16cid:durableId="1954824186">
    <w:abstractNumId w:val="69"/>
  </w:num>
  <w:num w:numId="21" w16cid:durableId="1398556010">
    <w:abstractNumId w:val="22"/>
  </w:num>
  <w:num w:numId="22" w16cid:durableId="815874850">
    <w:abstractNumId w:val="60"/>
  </w:num>
  <w:num w:numId="23" w16cid:durableId="1000735037">
    <w:abstractNumId w:val="77"/>
  </w:num>
  <w:num w:numId="24" w16cid:durableId="978416419">
    <w:abstractNumId w:val="35"/>
  </w:num>
  <w:num w:numId="25" w16cid:durableId="1334141890">
    <w:abstractNumId w:val="29"/>
  </w:num>
  <w:num w:numId="26" w16cid:durableId="492917225">
    <w:abstractNumId w:val="17"/>
  </w:num>
  <w:num w:numId="27" w16cid:durableId="584071387">
    <w:abstractNumId w:val="48"/>
  </w:num>
  <w:num w:numId="28" w16cid:durableId="84158768">
    <w:abstractNumId w:val="18"/>
  </w:num>
  <w:num w:numId="29" w16cid:durableId="897982221">
    <w:abstractNumId w:val="49"/>
  </w:num>
  <w:num w:numId="30" w16cid:durableId="1087266305">
    <w:abstractNumId w:val="46"/>
  </w:num>
  <w:num w:numId="31" w16cid:durableId="165487675">
    <w:abstractNumId w:val="20"/>
  </w:num>
  <w:num w:numId="32" w16cid:durableId="730806710">
    <w:abstractNumId w:val="80"/>
  </w:num>
  <w:num w:numId="33" w16cid:durableId="1726681152">
    <w:abstractNumId w:val="79"/>
  </w:num>
  <w:num w:numId="34" w16cid:durableId="1987466028">
    <w:abstractNumId w:val="82"/>
  </w:num>
  <w:num w:numId="35" w16cid:durableId="1598557462">
    <w:abstractNumId w:val="30"/>
  </w:num>
  <w:num w:numId="36" w16cid:durableId="1133988226">
    <w:abstractNumId w:val="42"/>
  </w:num>
  <w:num w:numId="37" w16cid:durableId="1495341452">
    <w:abstractNumId w:val="81"/>
  </w:num>
  <w:num w:numId="38" w16cid:durableId="44768086">
    <w:abstractNumId w:val="47"/>
  </w:num>
  <w:num w:numId="39" w16cid:durableId="264964409">
    <w:abstractNumId w:val="53"/>
  </w:num>
  <w:num w:numId="40" w16cid:durableId="2003503891">
    <w:abstractNumId w:val="37"/>
  </w:num>
  <w:num w:numId="41" w16cid:durableId="422186017">
    <w:abstractNumId w:val="74"/>
  </w:num>
  <w:num w:numId="42" w16cid:durableId="916018485">
    <w:abstractNumId w:val="36"/>
  </w:num>
  <w:num w:numId="43" w16cid:durableId="426776671">
    <w:abstractNumId w:val="45"/>
  </w:num>
  <w:num w:numId="44" w16cid:durableId="988873353">
    <w:abstractNumId w:val="62"/>
  </w:num>
  <w:num w:numId="45" w16cid:durableId="55982803">
    <w:abstractNumId w:val="54"/>
  </w:num>
  <w:num w:numId="46" w16cid:durableId="1895778252">
    <w:abstractNumId w:val="67"/>
    <w:lvlOverride w:ilvl="0">
      <w:startOverride w:val="1"/>
    </w:lvlOverride>
  </w:num>
  <w:num w:numId="47" w16cid:durableId="1720779687">
    <w:abstractNumId w:val="52"/>
    <w:lvlOverride w:ilvl="0">
      <w:startOverride w:val="1"/>
    </w:lvlOverride>
  </w:num>
  <w:num w:numId="48" w16cid:durableId="1702238967">
    <w:abstractNumId w:val="67"/>
  </w:num>
  <w:num w:numId="49" w16cid:durableId="1325085084">
    <w:abstractNumId w:val="52"/>
  </w:num>
  <w:num w:numId="50" w16cid:durableId="1156847164">
    <w:abstractNumId w:val="40"/>
  </w:num>
  <w:num w:numId="51" w16cid:durableId="19427629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01886248">
    <w:abstractNumId w:val="19"/>
  </w:num>
  <w:num w:numId="53" w16cid:durableId="1663508023">
    <w:abstractNumId w:val="78"/>
  </w:num>
  <w:num w:numId="54" w16cid:durableId="450706116">
    <w:abstractNumId w:val="72"/>
  </w:num>
  <w:num w:numId="55" w16cid:durableId="714618667">
    <w:abstractNumId w:val="57"/>
  </w:num>
  <w:num w:numId="56" w16cid:durableId="462386669">
    <w:abstractNumId w:val="33"/>
  </w:num>
  <w:num w:numId="57" w16cid:durableId="1213883106">
    <w:abstractNumId w:val="50"/>
  </w:num>
  <w:num w:numId="58" w16cid:durableId="1558090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73272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46136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8232746">
    <w:abstractNumId w:val="61"/>
  </w:num>
  <w:num w:numId="62" w16cid:durableId="1100679215">
    <w:abstractNumId w:val="34"/>
  </w:num>
  <w:num w:numId="63" w16cid:durableId="1581481740">
    <w:abstractNumId w:val="41"/>
  </w:num>
  <w:num w:numId="64" w16cid:durableId="921139061">
    <w:abstractNumId w:val="71"/>
  </w:num>
  <w:num w:numId="65" w16cid:durableId="405760795">
    <w:abstractNumId w:val="63"/>
  </w:num>
  <w:num w:numId="66" w16cid:durableId="849753492">
    <w:abstractNumId w:val="55"/>
  </w:num>
  <w:num w:numId="67" w16cid:durableId="1859613761">
    <w:abstractNumId w:val="21"/>
  </w:num>
  <w:num w:numId="68" w16cid:durableId="297077160">
    <w:abstractNumId w:val="3"/>
  </w:num>
  <w:num w:numId="69" w16cid:durableId="1796633569">
    <w:abstractNumId w:val="32"/>
  </w:num>
  <w:num w:numId="70" w16cid:durableId="17247960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22588909">
    <w:abstractNumId w:val="26"/>
  </w:num>
  <w:num w:numId="72" w16cid:durableId="1529373712">
    <w:abstractNumId w:val="64"/>
  </w:num>
  <w:num w:numId="73" w16cid:durableId="2076774884">
    <w:abstractNumId w:val="70"/>
  </w:num>
  <w:num w:numId="74" w16cid:durableId="1934239434">
    <w:abstractNumId w:val="25"/>
  </w:num>
  <w:num w:numId="75" w16cid:durableId="1629506521">
    <w:abstractNumId w:val="75"/>
  </w:num>
  <w:num w:numId="76" w16cid:durableId="99375401">
    <w:abstractNumId w:val="3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74A"/>
    <w:rsid w:val="00000023"/>
    <w:rsid w:val="000003AF"/>
    <w:rsid w:val="00002617"/>
    <w:rsid w:val="00003A6F"/>
    <w:rsid w:val="00003AC3"/>
    <w:rsid w:val="00005A7E"/>
    <w:rsid w:val="00005DAD"/>
    <w:rsid w:val="00006506"/>
    <w:rsid w:val="000067AC"/>
    <w:rsid w:val="00006DBC"/>
    <w:rsid w:val="000073B8"/>
    <w:rsid w:val="00007411"/>
    <w:rsid w:val="000102D5"/>
    <w:rsid w:val="00011A82"/>
    <w:rsid w:val="00011ACC"/>
    <w:rsid w:val="00012360"/>
    <w:rsid w:val="000124EE"/>
    <w:rsid w:val="00012D6E"/>
    <w:rsid w:val="00013DD9"/>
    <w:rsid w:val="00013DE8"/>
    <w:rsid w:val="00014778"/>
    <w:rsid w:val="00015416"/>
    <w:rsid w:val="00015857"/>
    <w:rsid w:val="00015B4F"/>
    <w:rsid w:val="00016664"/>
    <w:rsid w:val="00020B53"/>
    <w:rsid w:val="00020C4D"/>
    <w:rsid w:val="00020F4E"/>
    <w:rsid w:val="00021B85"/>
    <w:rsid w:val="0002274A"/>
    <w:rsid w:val="00022E50"/>
    <w:rsid w:val="00023330"/>
    <w:rsid w:val="000236BD"/>
    <w:rsid w:val="0002376B"/>
    <w:rsid w:val="0002474A"/>
    <w:rsid w:val="00025A44"/>
    <w:rsid w:val="0002705A"/>
    <w:rsid w:val="000307C4"/>
    <w:rsid w:val="00030845"/>
    <w:rsid w:val="00030D95"/>
    <w:rsid w:val="000311AB"/>
    <w:rsid w:val="000317CB"/>
    <w:rsid w:val="0003321D"/>
    <w:rsid w:val="00033A80"/>
    <w:rsid w:val="00034536"/>
    <w:rsid w:val="00034BEF"/>
    <w:rsid w:val="00035C63"/>
    <w:rsid w:val="00036DF6"/>
    <w:rsid w:val="00041110"/>
    <w:rsid w:val="0004135C"/>
    <w:rsid w:val="00041427"/>
    <w:rsid w:val="00041D0F"/>
    <w:rsid w:val="00041E27"/>
    <w:rsid w:val="00042A61"/>
    <w:rsid w:val="00042B90"/>
    <w:rsid w:val="00042E85"/>
    <w:rsid w:val="000432A0"/>
    <w:rsid w:val="00043DFA"/>
    <w:rsid w:val="00045034"/>
    <w:rsid w:val="0004559E"/>
    <w:rsid w:val="0004769C"/>
    <w:rsid w:val="00047F37"/>
    <w:rsid w:val="00050263"/>
    <w:rsid w:val="0005096D"/>
    <w:rsid w:val="00050B38"/>
    <w:rsid w:val="00051562"/>
    <w:rsid w:val="00051C32"/>
    <w:rsid w:val="00052CCD"/>
    <w:rsid w:val="0005432B"/>
    <w:rsid w:val="00055997"/>
    <w:rsid w:val="00057531"/>
    <w:rsid w:val="00057DE0"/>
    <w:rsid w:val="00057F2C"/>
    <w:rsid w:val="000616DD"/>
    <w:rsid w:val="00061A05"/>
    <w:rsid w:val="00062FE4"/>
    <w:rsid w:val="00063CBB"/>
    <w:rsid w:val="00064548"/>
    <w:rsid w:val="00064DDC"/>
    <w:rsid w:val="00065916"/>
    <w:rsid w:val="00066296"/>
    <w:rsid w:val="00066514"/>
    <w:rsid w:val="00067207"/>
    <w:rsid w:val="000672A4"/>
    <w:rsid w:val="00067A09"/>
    <w:rsid w:val="00067F30"/>
    <w:rsid w:val="0007082F"/>
    <w:rsid w:val="00071AB2"/>
    <w:rsid w:val="00071C80"/>
    <w:rsid w:val="00071CD3"/>
    <w:rsid w:val="00072706"/>
    <w:rsid w:val="000728D1"/>
    <w:rsid w:val="000728D3"/>
    <w:rsid w:val="00074C30"/>
    <w:rsid w:val="00074F92"/>
    <w:rsid w:val="00075B99"/>
    <w:rsid w:val="000765E9"/>
    <w:rsid w:val="00076C68"/>
    <w:rsid w:val="00076D82"/>
    <w:rsid w:val="0007716D"/>
    <w:rsid w:val="00083363"/>
    <w:rsid w:val="00084D16"/>
    <w:rsid w:val="000854E2"/>
    <w:rsid w:val="00085DDA"/>
    <w:rsid w:val="00085F1C"/>
    <w:rsid w:val="000860BA"/>
    <w:rsid w:val="00087DB1"/>
    <w:rsid w:val="0009021E"/>
    <w:rsid w:val="00090C1E"/>
    <w:rsid w:val="00091FED"/>
    <w:rsid w:val="0009261D"/>
    <w:rsid w:val="0009264E"/>
    <w:rsid w:val="00093501"/>
    <w:rsid w:val="00093977"/>
    <w:rsid w:val="00093993"/>
    <w:rsid w:val="0009656D"/>
    <w:rsid w:val="00097433"/>
    <w:rsid w:val="000A0524"/>
    <w:rsid w:val="000A060B"/>
    <w:rsid w:val="000A0722"/>
    <w:rsid w:val="000A111F"/>
    <w:rsid w:val="000A1410"/>
    <w:rsid w:val="000A162B"/>
    <w:rsid w:val="000A35F4"/>
    <w:rsid w:val="000A363C"/>
    <w:rsid w:val="000A371C"/>
    <w:rsid w:val="000A3EB4"/>
    <w:rsid w:val="000A4485"/>
    <w:rsid w:val="000A46D7"/>
    <w:rsid w:val="000A5230"/>
    <w:rsid w:val="000A5420"/>
    <w:rsid w:val="000A63C3"/>
    <w:rsid w:val="000A6DBF"/>
    <w:rsid w:val="000A7078"/>
    <w:rsid w:val="000A731F"/>
    <w:rsid w:val="000B0318"/>
    <w:rsid w:val="000B13DD"/>
    <w:rsid w:val="000B18A0"/>
    <w:rsid w:val="000B29E2"/>
    <w:rsid w:val="000B2D20"/>
    <w:rsid w:val="000B380B"/>
    <w:rsid w:val="000B3E95"/>
    <w:rsid w:val="000B7B71"/>
    <w:rsid w:val="000C01F5"/>
    <w:rsid w:val="000C040C"/>
    <w:rsid w:val="000C1449"/>
    <w:rsid w:val="000C1A96"/>
    <w:rsid w:val="000C1E7B"/>
    <w:rsid w:val="000C4B18"/>
    <w:rsid w:val="000C5268"/>
    <w:rsid w:val="000C7349"/>
    <w:rsid w:val="000C792A"/>
    <w:rsid w:val="000D0815"/>
    <w:rsid w:val="000D1130"/>
    <w:rsid w:val="000D2220"/>
    <w:rsid w:val="000D24EA"/>
    <w:rsid w:val="000D266C"/>
    <w:rsid w:val="000D29F0"/>
    <w:rsid w:val="000D4700"/>
    <w:rsid w:val="000D472A"/>
    <w:rsid w:val="000D4789"/>
    <w:rsid w:val="000D5FF2"/>
    <w:rsid w:val="000D6500"/>
    <w:rsid w:val="000D69F7"/>
    <w:rsid w:val="000D7B5B"/>
    <w:rsid w:val="000E244C"/>
    <w:rsid w:val="000E2E12"/>
    <w:rsid w:val="000E3151"/>
    <w:rsid w:val="000E31B5"/>
    <w:rsid w:val="000E3D5E"/>
    <w:rsid w:val="000E5C5F"/>
    <w:rsid w:val="000E66F9"/>
    <w:rsid w:val="000E6CFB"/>
    <w:rsid w:val="000E6F45"/>
    <w:rsid w:val="000F034A"/>
    <w:rsid w:val="000F1F7C"/>
    <w:rsid w:val="000F3B81"/>
    <w:rsid w:val="000F5ED7"/>
    <w:rsid w:val="000F6699"/>
    <w:rsid w:val="000F6F22"/>
    <w:rsid w:val="001001F8"/>
    <w:rsid w:val="0010049F"/>
    <w:rsid w:val="00100D72"/>
    <w:rsid w:val="001010AB"/>
    <w:rsid w:val="001010F3"/>
    <w:rsid w:val="00101D90"/>
    <w:rsid w:val="00103138"/>
    <w:rsid w:val="00103765"/>
    <w:rsid w:val="00103997"/>
    <w:rsid w:val="00104BEB"/>
    <w:rsid w:val="00105142"/>
    <w:rsid w:val="00106A43"/>
    <w:rsid w:val="00106DC4"/>
    <w:rsid w:val="00110546"/>
    <w:rsid w:val="0011066B"/>
    <w:rsid w:val="00111D5C"/>
    <w:rsid w:val="00112974"/>
    <w:rsid w:val="0011334F"/>
    <w:rsid w:val="00113448"/>
    <w:rsid w:val="00113CDD"/>
    <w:rsid w:val="00114691"/>
    <w:rsid w:val="0011597C"/>
    <w:rsid w:val="00115EBF"/>
    <w:rsid w:val="001167CF"/>
    <w:rsid w:val="00116D71"/>
    <w:rsid w:val="0011711B"/>
    <w:rsid w:val="001179B5"/>
    <w:rsid w:val="00120363"/>
    <w:rsid w:val="00120CCD"/>
    <w:rsid w:val="00122DEC"/>
    <w:rsid w:val="00123350"/>
    <w:rsid w:val="00123625"/>
    <w:rsid w:val="001237E2"/>
    <w:rsid w:val="00123ADE"/>
    <w:rsid w:val="001259AD"/>
    <w:rsid w:val="001265AD"/>
    <w:rsid w:val="00127293"/>
    <w:rsid w:val="00130614"/>
    <w:rsid w:val="00130F9D"/>
    <w:rsid w:val="001313C3"/>
    <w:rsid w:val="00131B39"/>
    <w:rsid w:val="00131DDE"/>
    <w:rsid w:val="001325B4"/>
    <w:rsid w:val="0013359B"/>
    <w:rsid w:val="00135B33"/>
    <w:rsid w:val="00136AAA"/>
    <w:rsid w:val="00137104"/>
    <w:rsid w:val="00140B57"/>
    <w:rsid w:val="00140B72"/>
    <w:rsid w:val="00143C28"/>
    <w:rsid w:val="00144239"/>
    <w:rsid w:val="0014439A"/>
    <w:rsid w:val="00144AA1"/>
    <w:rsid w:val="00146132"/>
    <w:rsid w:val="0014615C"/>
    <w:rsid w:val="00146765"/>
    <w:rsid w:val="00147015"/>
    <w:rsid w:val="001478D6"/>
    <w:rsid w:val="00151126"/>
    <w:rsid w:val="00151A00"/>
    <w:rsid w:val="001530AD"/>
    <w:rsid w:val="00153645"/>
    <w:rsid w:val="00154A20"/>
    <w:rsid w:val="00156624"/>
    <w:rsid w:val="00156ACA"/>
    <w:rsid w:val="0015725C"/>
    <w:rsid w:val="00157327"/>
    <w:rsid w:val="001602D6"/>
    <w:rsid w:val="00160960"/>
    <w:rsid w:val="001615FC"/>
    <w:rsid w:val="00161B36"/>
    <w:rsid w:val="00162640"/>
    <w:rsid w:val="00162B23"/>
    <w:rsid w:val="00162F7C"/>
    <w:rsid w:val="001631C3"/>
    <w:rsid w:val="0016327D"/>
    <w:rsid w:val="00163588"/>
    <w:rsid w:val="00163D5A"/>
    <w:rsid w:val="001647B5"/>
    <w:rsid w:val="00164D0B"/>
    <w:rsid w:val="0016526A"/>
    <w:rsid w:val="001656C5"/>
    <w:rsid w:val="00165E3F"/>
    <w:rsid w:val="0016696F"/>
    <w:rsid w:val="00167257"/>
    <w:rsid w:val="0016726F"/>
    <w:rsid w:val="0016784B"/>
    <w:rsid w:val="0016794C"/>
    <w:rsid w:val="00167C8A"/>
    <w:rsid w:val="00167ED3"/>
    <w:rsid w:val="00170040"/>
    <w:rsid w:val="00170AE4"/>
    <w:rsid w:val="0017117E"/>
    <w:rsid w:val="00171BA6"/>
    <w:rsid w:val="0017254F"/>
    <w:rsid w:val="001727F7"/>
    <w:rsid w:val="00172EB4"/>
    <w:rsid w:val="00172FE9"/>
    <w:rsid w:val="001734E1"/>
    <w:rsid w:val="00173E7E"/>
    <w:rsid w:val="00174EE5"/>
    <w:rsid w:val="00175399"/>
    <w:rsid w:val="00177185"/>
    <w:rsid w:val="00180215"/>
    <w:rsid w:val="001802E9"/>
    <w:rsid w:val="00180AB2"/>
    <w:rsid w:val="001819B2"/>
    <w:rsid w:val="001835DD"/>
    <w:rsid w:val="00183BA5"/>
    <w:rsid w:val="00184CBB"/>
    <w:rsid w:val="00185493"/>
    <w:rsid w:val="00185554"/>
    <w:rsid w:val="00185B1D"/>
    <w:rsid w:val="00185E62"/>
    <w:rsid w:val="00186751"/>
    <w:rsid w:val="0018740C"/>
    <w:rsid w:val="001878E4"/>
    <w:rsid w:val="00190603"/>
    <w:rsid w:val="00190FE6"/>
    <w:rsid w:val="0019244E"/>
    <w:rsid w:val="0019260E"/>
    <w:rsid w:val="00193D38"/>
    <w:rsid w:val="001949C5"/>
    <w:rsid w:val="00196210"/>
    <w:rsid w:val="001962B6"/>
    <w:rsid w:val="001966F2"/>
    <w:rsid w:val="001969A0"/>
    <w:rsid w:val="00196BBE"/>
    <w:rsid w:val="001A08EC"/>
    <w:rsid w:val="001A11D7"/>
    <w:rsid w:val="001A1315"/>
    <w:rsid w:val="001A2C29"/>
    <w:rsid w:val="001A327E"/>
    <w:rsid w:val="001A3845"/>
    <w:rsid w:val="001A3CAB"/>
    <w:rsid w:val="001A5620"/>
    <w:rsid w:val="001A5ED2"/>
    <w:rsid w:val="001A6556"/>
    <w:rsid w:val="001A747E"/>
    <w:rsid w:val="001B13A9"/>
    <w:rsid w:val="001B17F6"/>
    <w:rsid w:val="001B1A21"/>
    <w:rsid w:val="001B1AA7"/>
    <w:rsid w:val="001B274E"/>
    <w:rsid w:val="001B2D47"/>
    <w:rsid w:val="001B2DBF"/>
    <w:rsid w:val="001B3789"/>
    <w:rsid w:val="001B5982"/>
    <w:rsid w:val="001B6216"/>
    <w:rsid w:val="001B7081"/>
    <w:rsid w:val="001B75C6"/>
    <w:rsid w:val="001C038E"/>
    <w:rsid w:val="001C08CD"/>
    <w:rsid w:val="001C297F"/>
    <w:rsid w:val="001C2E10"/>
    <w:rsid w:val="001C3571"/>
    <w:rsid w:val="001C51AB"/>
    <w:rsid w:val="001C6796"/>
    <w:rsid w:val="001C7109"/>
    <w:rsid w:val="001C7778"/>
    <w:rsid w:val="001D0378"/>
    <w:rsid w:val="001D12DB"/>
    <w:rsid w:val="001D1320"/>
    <w:rsid w:val="001D1CDC"/>
    <w:rsid w:val="001D2697"/>
    <w:rsid w:val="001D2C0C"/>
    <w:rsid w:val="001D2DB5"/>
    <w:rsid w:val="001D37E7"/>
    <w:rsid w:val="001D3E22"/>
    <w:rsid w:val="001D412B"/>
    <w:rsid w:val="001D418D"/>
    <w:rsid w:val="001D422F"/>
    <w:rsid w:val="001D438C"/>
    <w:rsid w:val="001D524C"/>
    <w:rsid w:val="001D57D4"/>
    <w:rsid w:val="001D67E1"/>
    <w:rsid w:val="001D683D"/>
    <w:rsid w:val="001D68CE"/>
    <w:rsid w:val="001D6BC7"/>
    <w:rsid w:val="001E0502"/>
    <w:rsid w:val="001E2567"/>
    <w:rsid w:val="001E2B43"/>
    <w:rsid w:val="001E34F9"/>
    <w:rsid w:val="001E476E"/>
    <w:rsid w:val="001E73EE"/>
    <w:rsid w:val="001F02A6"/>
    <w:rsid w:val="001F043C"/>
    <w:rsid w:val="001F0DF6"/>
    <w:rsid w:val="001F0F2D"/>
    <w:rsid w:val="001F1022"/>
    <w:rsid w:val="001F16C7"/>
    <w:rsid w:val="001F2681"/>
    <w:rsid w:val="001F438B"/>
    <w:rsid w:val="001F4A8C"/>
    <w:rsid w:val="001F4BEE"/>
    <w:rsid w:val="001F569A"/>
    <w:rsid w:val="001F5859"/>
    <w:rsid w:val="001F7421"/>
    <w:rsid w:val="001F7C4A"/>
    <w:rsid w:val="0020150F"/>
    <w:rsid w:val="00201676"/>
    <w:rsid w:val="00202431"/>
    <w:rsid w:val="00203041"/>
    <w:rsid w:val="002031B7"/>
    <w:rsid w:val="002049B8"/>
    <w:rsid w:val="00205226"/>
    <w:rsid w:val="002054EF"/>
    <w:rsid w:val="00205AD7"/>
    <w:rsid w:val="00207244"/>
    <w:rsid w:val="002075F3"/>
    <w:rsid w:val="002077A0"/>
    <w:rsid w:val="00207E44"/>
    <w:rsid w:val="00207FD3"/>
    <w:rsid w:val="00211127"/>
    <w:rsid w:val="00211336"/>
    <w:rsid w:val="00212A14"/>
    <w:rsid w:val="00212A6B"/>
    <w:rsid w:val="0021364C"/>
    <w:rsid w:val="00213B45"/>
    <w:rsid w:val="00213EFB"/>
    <w:rsid w:val="0021420A"/>
    <w:rsid w:val="00214B62"/>
    <w:rsid w:val="002152DD"/>
    <w:rsid w:val="0021602A"/>
    <w:rsid w:val="00216F02"/>
    <w:rsid w:val="0021719E"/>
    <w:rsid w:val="002220F8"/>
    <w:rsid w:val="002226C8"/>
    <w:rsid w:val="00222738"/>
    <w:rsid w:val="002229D4"/>
    <w:rsid w:val="002231EA"/>
    <w:rsid w:val="00223BD0"/>
    <w:rsid w:val="00224A3D"/>
    <w:rsid w:val="00225AC0"/>
    <w:rsid w:val="0022791D"/>
    <w:rsid w:val="00230A07"/>
    <w:rsid w:val="00230D7B"/>
    <w:rsid w:val="00232029"/>
    <w:rsid w:val="00232035"/>
    <w:rsid w:val="0023207B"/>
    <w:rsid w:val="00233260"/>
    <w:rsid w:val="00233B80"/>
    <w:rsid w:val="00233D91"/>
    <w:rsid w:val="0023528A"/>
    <w:rsid w:val="002365A9"/>
    <w:rsid w:val="00236985"/>
    <w:rsid w:val="00240AD4"/>
    <w:rsid w:val="00240AE0"/>
    <w:rsid w:val="00241512"/>
    <w:rsid w:val="0024170B"/>
    <w:rsid w:val="002422D5"/>
    <w:rsid w:val="00243184"/>
    <w:rsid w:val="00245294"/>
    <w:rsid w:val="0024586B"/>
    <w:rsid w:val="00245A38"/>
    <w:rsid w:val="00246A3C"/>
    <w:rsid w:val="00250643"/>
    <w:rsid w:val="00250B6F"/>
    <w:rsid w:val="0025120F"/>
    <w:rsid w:val="00251523"/>
    <w:rsid w:val="002519DE"/>
    <w:rsid w:val="00251D5C"/>
    <w:rsid w:val="002539DC"/>
    <w:rsid w:val="0025525F"/>
    <w:rsid w:val="0025595F"/>
    <w:rsid w:val="00256243"/>
    <w:rsid w:val="002564A4"/>
    <w:rsid w:val="00256A1D"/>
    <w:rsid w:val="00256F22"/>
    <w:rsid w:val="00257465"/>
    <w:rsid w:val="002601F8"/>
    <w:rsid w:val="002607E8"/>
    <w:rsid w:val="002610DC"/>
    <w:rsid w:val="002614B7"/>
    <w:rsid w:val="00262BA1"/>
    <w:rsid w:val="00262DAC"/>
    <w:rsid w:val="00262F93"/>
    <w:rsid w:val="00263DB7"/>
    <w:rsid w:val="002642C0"/>
    <w:rsid w:val="002648C9"/>
    <w:rsid w:val="00265E9A"/>
    <w:rsid w:val="00265F1C"/>
    <w:rsid w:val="00266A5D"/>
    <w:rsid w:val="002677FC"/>
    <w:rsid w:val="00267997"/>
    <w:rsid w:val="00267ED9"/>
    <w:rsid w:val="0027025E"/>
    <w:rsid w:val="002709DE"/>
    <w:rsid w:val="002710DB"/>
    <w:rsid w:val="00271641"/>
    <w:rsid w:val="00271B0B"/>
    <w:rsid w:val="00271B41"/>
    <w:rsid w:val="0027302B"/>
    <w:rsid w:val="00273236"/>
    <w:rsid w:val="002733B9"/>
    <w:rsid w:val="002733D8"/>
    <w:rsid w:val="0027407F"/>
    <w:rsid w:val="0027609E"/>
    <w:rsid w:val="002764BB"/>
    <w:rsid w:val="0027689D"/>
    <w:rsid w:val="00277F7D"/>
    <w:rsid w:val="00280A11"/>
    <w:rsid w:val="00283243"/>
    <w:rsid w:val="002838AE"/>
    <w:rsid w:val="00283C0A"/>
    <w:rsid w:val="00283FAB"/>
    <w:rsid w:val="00284894"/>
    <w:rsid w:val="00284DAC"/>
    <w:rsid w:val="002851F0"/>
    <w:rsid w:val="002871BF"/>
    <w:rsid w:val="0028758D"/>
    <w:rsid w:val="00287796"/>
    <w:rsid w:val="00290924"/>
    <w:rsid w:val="00290A08"/>
    <w:rsid w:val="002914E6"/>
    <w:rsid w:val="0029183B"/>
    <w:rsid w:val="002920D1"/>
    <w:rsid w:val="00292A58"/>
    <w:rsid w:val="00294C6E"/>
    <w:rsid w:val="0029549B"/>
    <w:rsid w:val="002960D0"/>
    <w:rsid w:val="002971B7"/>
    <w:rsid w:val="00297B70"/>
    <w:rsid w:val="00297BCF"/>
    <w:rsid w:val="002A03E7"/>
    <w:rsid w:val="002A0767"/>
    <w:rsid w:val="002A0B7A"/>
    <w:rsid w:val="002A0CA4"/>
    <w:rsid w:val="002A0EFA"/>
    <w:rsid w:val="002A1161"/>
    <w:rsid w:val="002A13DB"/>
    <w:rsid w:val="002A17E9"/>
    <w:rsid w:val="002A1930"/>
    <w:rsid w:val="002A2885"/>
    <w:rsid w:val="002A2F87"/>
    <w:rsid w:val="002A41C3"/>
    <w:rsid w:val="002A4319"/>
    <w:rsid w:val="002A4F0A"/>
    <w:rsid w:val="002A55E3"/>
    <w:rsid w:val="002A6526"/>
    <w:rsid w:val="002A73BA"/>
    <w:rsid w:val="002B0EA8"/>
    <w:rsid w:val="002B0F4F"/>
    <w:rsid w:val="002B1D00"/>
    <w:rsid w:val="002B1F95"/>
    <w:rsid w:val="002B303F"/>
    <w:rsid w:val="002B33DF"/>
    <w:rsid w:val="002B5185"/>
    <w:rsid w:val="002B5310"/>
    <w:rsid w:val="002B5702"/>
    <w:rsid w:val="002B5937"/>
    <w:rsid w:val="002B5CDE"/>
    <w:rsid w:val="002B6CE2"/>
    <w:rsid w:val="002B7C89"/>
    <w:rsid w:val="002C1250"/>
    <w:rsid w:val="002C15B9"/>
    <w:rsid w:val="002C2EB2"/>
    <w:rsid w:val="002C3BD3"/>
    <w:rsid w:val="002C4055"/>
    <w:rsid w:val="002C48C3"/>
    <w:rsid w:val="002C5B1F"/>
    <w:rsid w:val="002C6899"/>
    <w:rsid w:val="002C7E2F"/>
    <w:rsid w:val="002D0A2F"/>
    <w:rsid w:val="002D1516"/>
    <w:rsid w:val="002D1D59"/>
    <w:rsid w:val="002D1FEA"/>
    <w:rsid w:val="002D26A0"/>
    <w:rsid w:val="002D2D97"/>
    <w:rsid w:val="002D3202"/>
    <w:rsid w:val="002D42FA"/>
    <w:rsid w:val="002D4FD1"/>
    <w:rsid w:val="002D66CB"/>
    <w:rsid w:val="002D6CCD"/>
    <w:rsid w:val="002D77DC"/>
    <w:rsid w:val="002E204F"/>
    <w:rsid w:val="002E2952"/>
    <w:rsid w:val="002E3C36"/>
    <w:rsid w:val="002E3C3D"/>
    <w:rsid w:val="002E6370"/>
    <w:rsid w:val="002E7FC3"/>
    <w:rsid w:val="002F0636"/>
    <w:rsid w:val="002F13B6"/>
    <w:rsid w:val="002F166C"/>
    <w:rsid w:val="002F2215"/>
    <w:rsid w:val="002F2235"/>
    <w:rsid w:val="002F2AF4"/>
    <w:rsid w:val="002F34A7"/>
    <w:rsid w:val="002F3533"/>
    <w:rsid w:val="002F374D"/>
    <w:rsid w:val="002F3974"/>
    <w:rsid w:val="002F4332"/>
    <w:rsid w:val="002F4938"/>
    <w:rsid w:val="002F5607"/>
    <w:rsid w:val="002F58F9"/>
    <w:rsid w:val="002F7E82"/>
    <w:rsid w:val="00300328"/>
    <w:rsid w:val="003017FA"/>
    <w:rsid w:val="003023EE"/>
    <w:rsid w:val="00302A0A"/>
    <w:rsid w:val="00302C06"/>
    <w:rsid w:val="0030378C"/>
    <w:rsid w:val="003040C0"/>
    <w:rsid w:val="00304589"/>
    <w:rsid w:val="003047E1"/>
    <w:rsid w:val="00305662"/>
    <w:rsid w:val="00305835"/>
    <w:rsid w:val="003058AA"/>
    <w:rsid w:val="00307225"/>
    <w:rsid w:val="00307278"/>
    <w:rsid w:val="003072F9"/>
    <w:rsid w:val="003073A6"/>
    <w:rsid w:val="00307FA0"/>
    <w:rsid w:val="00310693"/>
    <w:rsid w:val="00311170"/>
    <w:rsid w:val="003112D9"/>
    <w:rsid w:val="003113BC"/>
    <w:rsid w:val="00311942"/>
    <w:rsid w:val="00311F81"/>
    <w:rsid w:val="0031560E"/>
    <w:rsid w:val="00316334"/>
    <w:rsid w:val="00317569"/>
    <w:rsid w:val="0031771B"/>
    <w:rsid w:val="00317AD9"/>
    <w:rsid w:val="00321C89"/>
    <w:rsid w:val="00321E9F"/>
    <w:rsid w:val="00322449"/>
    <w:rsid w:val="00323700"/>
    <w:rsid w:val="003237F8"/>
    <w:rsid w:val="0032419D"/>
    <w:rsid w:val="00325511"/>
    <w:rsid w:val="00325685"/>
    <w:rsid w:val="00326E75"/>
    <w:rsid w:val="0032705B"/>
    <w:rsid w:val="003271B8"/>
    <w:rsid w:val="00327214"/>
    <w:rsid w:val="003302A9"/>
    <w:rsid w:val="00331107"/>
    <w:rsid w:val="00331205"/>
    <w:rsid w:val="00331243"/>
    <w:rsid w:val="003315E1"/>
    <w:rsid w:val="003315EB"/>
    <w:rsid w:val="00331A88"/>
    <w:rsid w:val="0033271B"/>
    <w:rsid w:val="00333B46"/>
    <w:rsid w:val="00334D3D"/>
    <w:rsid w:val="003372F9"/>
    <w:rsid w:val="0034003E"/>
    <w:rsid w:val="00340E36"/>
    <w:rsid w:val="003412B5"/>
    <w:rsid w:val="003414E2"/>
    <w:rsid w:val="00341D48"/>
    <w:rsid w:val="0034354C"/>
    <w:rsid w:val="00344CCB"/>
    <w:rsid w:val="00346247"/>
    <w:rsid w:val="00346598"/>
    <w:rsid w:val="00346EAE"/>
    <w:rsid w:val="00350CC6"/>
    <w:rsid w:val="003510AE"/>
    <w:rsid w:val="003554E4"/>
    <w:rsid w:val="00355899"/>
    <w:rsid w:val="00360136"/>
    <w:rsid w:val="0036110B"/>
    <w:rsid w:val="00361323"/>
    <w:rsid w:val="00362322"/>
    <w:rsid w:val="00363888"/>
    <w:rsid w:val="00364B46"/>
    <w:rsid w:val="00364D34"/>
    <w:rsid w:val="00365EA4"/>
    <w:rsid w:val="00366BAF"/>
    <w:rsid w:val="003702B8"/>
    <w:rsid w:val="00370403"/>
    <w:rsid w:val="00370956"/>
    <w:rsid w:val="00370A45"/>
    <w:rsid w:val="003727A9"/>
    <w:rsid w:val="00372A22"/>
    <w:rsid w:val="00373512"/>
    <w:rsid w:val="003748B5"/>
    <w:rsid w:val="00376123"/>
    <w:rsid w:val="00376EE9"/>
    <w:rsid w:val="00376EF7"/>
    <w:rsid w:val="00377BF0"/>
    <w:rsid w:val="00380F01"/>
    <w:rsid w:val="003826DD"/>
    <w:rsid w:val="00383342"/>
    <w:rsid w:val="00383404"/>
    <w:rsid w:val="00384273"/>
    <w:rsid w:val="003843A5"/>
    <w:rsid w:val="0038468B"/>
    <w:rsid w:val="003865DA"/>
    <w:rsid w:val="00387110"/>
    <w:rsid w:val="0039072E"/>
    <w:rsid w:val="0039102D"/>
    <w:rsid w:val="00393783"/>
    <w:rsid w:val="00393D7B"/>
    <w:rsid w:val="003942FC"/>
    <w:rsid w:val="00394F09"/>
    <w:rsid w:val="003951A8"/>
    <w:rsid w:val="00395720"/>
    <w:rsid w:val="00395D38"/>
    <w:rsid w:val="003971C8"/>
    <w:rsid w:val="00397CD1"/>
    <w:rsid w:val="003A0E74"/>
    <w:rsid w:val="003A1005"/>
    <w:rsid w:val="003A191F"/>
    <w:rsid w:val="003A1AB3"/>
    <w:rsid w:val="003A26F8"/>
    <w:rsid w:val="003A7299"/>
    <w:rsid w:val="003A7448"/>
    <w:rsid w:val="003A7A3E"/>
    <w:rsid w:val="003A7B44"/>
    <w:rsid w:val="003B12B1"/>
    <w:rsid w:val="003B1A35"/>
    <w:rsid w:val="003B2604"/>
    <w:rsid w:val="003B2656"/>
    <w:rsid w:val="003B2C9E"/>
    <w:rsid w:val="003B2CBA"/>
    <w:rsid w:val="003B31DE"/>
    <w:rsid w:val="003B333D"/>
    <w:rsid w:val="003B3490"/>
    <w:rsid w:val="003B3C73"/>
    <w:rsid w:val="003B530C"/>
    <w:rsid w:val="003B5592"/>
    <w:rsid w:val="003B7510"/>
    <w:rsid w:val="003B7CE4"/>
    <w:rsid w:val="003C0E49"/>
    <w:rsid w:val="003C187F"/>
    <w:rsid w:val="003C2372"/>
    <w:rsid w:val="003C26AB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1BB8"/>
    <w:rsid w:val="003D1CEE"/>
    <w:rsid w:val="003D2883"/>
    <w:rsid w:val="003D36B4"/>
    <w:rsid w:val="003D4B67"/>
    <w:rsid w:val="003D5286"/>
    <w:rsid w:val="003D5AF9"/>
    <w:rsid w:val="003D6042"/>
    <w:rsid w:val="003D63B9"/>
    <w:rsid w:val="003E0B91"/>
    <w:rsid w:val="003E15CA"/>
    <w:rsid w:val="003E1B6E"/>
    <w:rsid w:val="003E2314"/>
    <w:rsid w:val="003E34BB"/>
    <w:rsid w:val="003E561C"/>
    <w:rsid w:val="003E5F07"/>
    <w:rsid w:val="003E6E86"/>
    <w:rsid w:val="003E7154"/>
    <w:rsid w:val="003F076C"/>
    <w:rsid w:val="003F14D6"/>
    <w:rsid w:val="003F1DCB"/>
    <w:rsid w:val="003F1DED"/>
    <w:rsid w:val="003F2645"/>
    <w:rsid w:val="003F273D"/>
    <w:rsid w:val="003F35DA"/>
    <w:rsid w:val="003F5015"/>
    <w:rsid w:val="003F592F"/>
    <w:rsid w:val="003F625D"/>
    <w:rsid w:val="003F6872"/>
    <w:rsid w:val="003F6C81"/>
    <w:rsid w:val="003F6EB2"/>
    <w:rsid w:val="00400604"/>
    <w:rsid w:val="004008A5"/>
    <w:rsid w:val="00400E95"/>
    <w:rsid w:val="00401BF9"/>
    <w:rsid w:val="00402344"/>
    <w:rsid w:val="00404D70"/>
    <w:rsid w:val="0040545E"/>
    <w:rsid w:val="00405BD3"/>
    <w:rsid w:val="00405F82"/>
    <w:rsid w:val="00410B51"/>
    <w:rsid w:val="00410CEF"/>
    <w:rsid w:val="00410D47"/>
    <w:rsid w:val="004113D5"/>
    <w:rsid w:val="00411567"/>
    <w:rsid w:val="004117BD"/>
    <w:rsid w:val="00411E98"/>
    <w:rsid w:val="00412F3B"/>
    <w:rsid w:val="00414A79"/>
    <w:rsid w:val="004168AE"/>
    <w:rsid w:val="004169F0"/>
    <w:rsid w:val="004173ED"/>
    <w:rsid w:val="00417A33"/>
    <w:rsid w:val="004200E7"/>
    <w:rsid w:val="00420BB5"/>
    <w:rsid w:val="0042142A"/>
    <w:rsid w:val="0042142D"/>
    <w:rsid w:val="00421CEC"/>
    <w:rsid w:val="0042231D"/>
    <w:rsid w:val="00422AF6"/>
    <w:rsid w:val="00422B38"/>
    <w:rsid w:val="004242A2"/>
    <w:rsid w:val="0042467F"/>
    <w:rsid w:val="0042538D"/>
    <w:rsid w:val="00425F58"/>
    <w:rsid w:val="00427A17"/>
    <w:rsid w:val="00430B5A"/>
    <w:rsid w:val="004316FA"/>
    <w:rsid w:val="004327A9"/>
    <w:rsid w:val="004330C3"/>
    <w:rsid w:val="00433CA0"/>
    <w:rsid w:val="004342B8"/>
    <w:rsid w:val="004346D2"/>
    <w:rsid w:val="00434E85"/>
    <w:rsid w:val="00434EA5"/>
    <w:rsid w:val="00435984"/>
    <w:rsid w:val="00435F2D"/>
    <w:rsid w:val="004377F1"/>
    <w:rsid w:val="004408C4"/>
    <w:rsid w:val="004409C2"/>
    <w:rsid w:val="004412B0"/>
    <w:rsid w:val="00441844"/>
    <w:rsid w:val="00441E13"/>
    <w:rsid w:val="00441F32"/>
    <w:rsid w:val="00442528"/>
    <w:rsid w:val="00442A3F"/>
    <w:rsid w:val="00444503"/>
    <w:rsid w:val="00444C80"/>
    <w:rsid w:val="0044531B"/>
    <w:rsid w:val="0044535A"/>
    <w:rsid w:val="004456C6"/>
    <w:rsid w:val="00445F93"/>
    <w:rsid w:val="00447766"/>
    <w:rsid w:val="004503BF"/>
    <w:rsid w:val="00450D96"/>
    <w:rsid w:val="0045142A"/>
    <w:rsid w:val="00452678"/>
    <w:rsid w:val="00452A0F"/>
    <w:rsid w:val="00453716"/>
    <w:rsid w:val="00454362"/>
    <w:rsid w:val="004543AA"/>
    <w:rsid w:val="0045558B"/>
    <w:rsid w:val="00457CFB"/>
    <w:rsid w:val="00464BAE"/>
    <w:rsid w:val="004651B8"/>
    <w:rsid w:val="0046779A"/>
    <w:rsid w:val="00470530"/>
    <w:rsid w:val="00470BD4"/>
    <w:rsid w:val="0047122C"/>
    <w:rsid w:val="004712EC"/>
    <w:rsid w:val="004720D6"/>
    <w:rsid w:val="00473A66"/>
    <w:rsid w:val="004745EF"/>
    <w:rsid w:val="00474A86"/>
    <w:rsid w:val="00474B24"/>
    <w:rsid w:val="00474B93"/>
    <w:rsid w:val="00474C3D"/>
    <w:rsid w:val="004769EE"/>
    <w:rsid w:val="00476B5F"/>
    <w:rsid w:val="00476D13"/>
    <w:rsid w:val="004777C3"/>
    <w:rsid w:val="00477BBB"/>
    <w:rsid w:val="004804F1"/>
    <w:rsid w:val="0048060E"/>
    <w:rsid w:val="00480F21"/>
    <w:rsid w:val="00481F68"/>
    <w:rsid w:val="004838C7"/>
    <w:rsid w:val="00483CE8"/>
    <w:rsid w:val="004847FD"/>
    <w:rsid w:val="00485DD1"/>
    <w:rsid w:val="0048659C"/>
    <w:rsid w:val="00486EF1"/>
    <w:rsid w:val="00490081"/>
    <w:rsid w:val="00490A6C"/>
    <w:rsid w:val="00490DAD"/>
    <w:rsid w:val="00490DC9"/>
    <w:rsid w:val="00490E2F"/>
    <w:rsid w:val="0049286F"/>
    <w:rsid w:val="00492A8C"/>
    <w:rsid w:val="00492B71"/>
    <w:rsid w:val="004939B6"/>
    <w:rsid w:val="00494C11"/>
    <w:rsid w:val="00494FD5"/>
    <w:rsid w:val="00495843"/>
    <w:rsid w:val="004959D2"/>
    <w:rsid w:val="00495E1D"/>
    <w:rsid w:val="00496476"/>
    <w:rsid w:val="0049726D"/>
    <w:rsid w:val="00497283"/>
    <w:rsid w:val="00497C67"/>
    <w:rsid w:val="004A0B55"/>
    <w:rsid w:val="004A1263"/>
    <w:rsid w:val="004A2062"/>
    <w:rsid w:val="004A30F8"/>
    <w:rsid w:val="004A33EC"/>
    <w:rsid w:val="004A3782"/>
    <w:rsid w:val="004A4925"/>
    <w:rsid w:val="004A54FD"/>
    <w:rsid w:val="004A553B"/>
    <w:rsid w:val="004A5550"/>
    <w:rsid w:val="004A6590"/>
    <w:rsid w:val="004A7CCB"/>
    <w:rsid w:val="004A7D13"/>
    <w:rsid w:val="004A7F9F"/>
    <w:rsid w:val="004B0B94"/>
    <w:rsid w:val="004B1308"/>
    <w:rsid w:val="004B1C67"/>
    <w:rsid w:val="004B1ED9"/>
    <w:rsid w:val="004B2054"/>
    <w:rsid w:val="004B22D9"/>
    <w:rsid w:val="004B37E5"/>
    <w:rsid w:val="004B39D9"/>
    <w:rsid w:val="004B3C54"/>
    <w:rsid w:val="004B3F8E"/>
    <w:rsid w:val="004B52E2"/>
    <w:rsid w:val="004B5EF9"/>
    <w:rsid w:val="004B7C69"/>
    <w:rsid w:val="004B7F62"/>
    <w:rsid w:val="004C012B"/>
    <w:rsid w:val="004C0370"/>
    <w:rsid w:val="004C0C59"/>
    <w:rsid w:val="004C136C"/>
    <w:rsid w:val="004C1543"/>
    <w:rsid w:val="004C2813"/>
    <w:rsid w:val="004C2C75"/>
    <w:rsid w:val="004C3090"/>
    <w:rsid w:val="004C32BA"/>
    <w:rsid w:val="004C37F7"/>
    <w:rsid w:val="004C38DD"/>
    <w:rsid w:val="004C40A0"/>
    <w:rsid w:val="004C42C0"/>
    <w:rsid w:val="004C443A"/>
    <w:rsid w:val="004C46B8"/>
    <w:rsid w:val="004C4933"/>
    <w:rsid w:val="004C5D67"/>
    <w:rsid w:val="004C67F4"/>
    <w:rsid w:val="004C6C32"/>
    <w:rsid w:val="004C7767"/>
    <w:rsid w:val="004D09A3"/>
    <w:rsid w:val="004D1BD8"/>
    <w:rsid w:val="004D1D8B"/>
    <w:rsid w:val="004D2AAD"/>
    <w:rsid w:val="004D4E8F"/>
    <w:rsid w:val="004D57AE"/>
    <w:rsid w:val="004D5AEA"/>
    <w:rsid w:val="004D6320"/>
    <w:rsid w:val="004D65C8"/>
    <w:rsid w:val="004D68DB"/>
    <w:rsid w:val="004D6C59"/>
    <w:rsid w:val="004D7615"/>
    <w:rsid w:val="004D77A0"/>
    <w:rsid w:val="004D784D"/>
    <w:rsid w:val="004D79F9"/>
    <w:rsid w:val="004D7CD9"/>
    <w:rsid w:val="004E1130"/>
    <w:rsid w:val="004E1237"/>
    <w:rsid w:val="004E378F"/>
    <w:rsid w:val="004E39EF"/>
    <w:rsid w:val="004E4BC9"/>
    <w:rsid w:val="004E53CB"/>
    <w:rsid w:val="004E584D"/>
    <w:rsid w:val="004E5B22"/>
    <w:rsid w:val="004E5F70"/>
    <w:rsid w:val="004E6543"/>
    <w:rsid w:val="004F186D"/>
    <w:rsid w:val="004F4036"/>
    <w:rsid w:val="004F4B54"/>
    <w:rsid w:val="004F5543"/>
    <w:rsid w:val="004F672F"/>
    <w:rsid w:val="0050091E"/>
    <w:rsid w:val="00501460"/>
    <w:rsid w:val="0050168B"/>
    <w:rsid w:val="00501741"/>
    <w:rsid w:val="00501C04"/>
    <w:rsid w:val="00502556"/>
    <w:rsid w:val="005026B5"/>
    <w:rsid w:val="00502FEB"/>
    <w:rsid w:val="005034FB"/>
    <w:rsid w:val="00503627"/>
    <w:rsid w:val="00505240"/>
    <w:rsid w:val="0050526B"/>
    <w:rsid w:val="00505E65"/>
    <w:rsid w:val="005063B7"/>
    <w:rsid w:val="005063ED"/>
    <w:rsid w:val="0050664A"/>
    <w:rsid w:val="00507D5E"/>
    <w:rsid w:val="005102B5"/>
    <w:rsid w:val="00510932"/>
    <w:rsid w:val="00510CFE"/>
    <w:rsid w:val="00511169"/>
    <w:rsid w:val="00511948"/>
    <w:rsid w:val="00511C0C"/>
    <w:rsid w:val="0051208E"/>
    <w:rsid w:val="00512ABA"/>
    <w:rsid w:val="00512F69"/>
    <w:rsid w:val="005160EA"/>
    <w:rsid w:val="005170C6"/>
    <w:rsid w:val="005171D4"/>
    <w:rsid w:val="0051721E"/>
    <w:rsid w:val="00520B65"/>
    <w:rsid w:val="00520C46"/>
    <w:rsid w:val="0052196B"/>
    <w:rsid w:val="00521EE0"/>
    <w:rsid w:val="00522D88"/>
    <w:rsid w:val="00522E4B"/>
    <w:rsid w:val="00523EA9"/>
    <w:rsid w:val="00523FE5"/>
    <w:rsid w:val="005243AE"/>
    <w:rsid w:val="00525751"/>
    <w:rsid w:val="00525B1E"/>
    <w:rsid w:val="00525C0B"/>
    <w:rsid w:val="00527CD9"/>
    <w:rsid w:val="00530C1A"/>
    <w:rsid w:val="00530F13"/>
    <w:rsid w:val="00531284"/>
    <w:rsid w:val="00531576"/>
    <w:rsid w:val="00531B7F"/>
    <w:rsid w:val="00532D3A"/>
    <w:rsid w:val="005331AC"/>
    <w:rsid w:val="005339F3"/>
    <w:rsid w:val="00534626"/>
    <w:rsid w:val="005350C3"/>
    <w:rsid w:val="00535F83"/>
    <w:rsid w:val="0053626E"/>
    <w:rsid w:val="00537636"/>
    <w:rsid w:val="0054070F"/>
    <w:rsid w:val="00540D12"/>
    <w:rsid w:val="00541C76"/>
    <w:rsid w:val="00542F2D"/>
    <w:rsid w:val="00543079"/>
    <w:rsid w:val="0054337D"/>
    <w:rsid w:val="00544130"/>
    <w:rsid w:val="005444D9"/>
    <w:rsid w:val="00544C50"/>
    <w:rsid w:val="00544C92"/>
    <w:rsid w:val="00545CE7"/>
    <w:rsid w:val="0054620C"/>
    <w:rsid w:val="005512AE"/>
    <w:rsid w:val="00551BF1"/>
    <w:rsid w:val="005535D2"/>
    <w:rsid w:val="00554677"/>
    <w:rsid w:val="0055468A"/>
    <w:rsid w:val="00554B87"/>
    <w:rsid w:val="00555229"/>
    <w:rsid w:val="00555BD1"/>
    <w:rsid w:val="00557620"/>
    <w:rsid w:val="00561265"/>
    <w:rsid w:val="00561F7F"/>
    <w:rsid w:val="00562114"/>
    <w:rsid w:val="00564952"/>
    <w:rsid w:val="00564B58"/>
    <w:rsid w:val="00565509"/>
    <w:rsid w:val="00565C2E"/>
    <w:rsid w:val="00565D70"/>
    <w:rsid w:val="00566DD8"/>
    <w:rsid w:val="00567A5B"/>
    <w:rsid w:val="00570962"/>
    <w:rsid w:val="005715DF"/>
    <w:rsid w:val="0057183A"/>
    <w:rsid w:val="00572587"/>
    <w:rsid w:val="005726A2"/>
    <w:rsid w:val="00572834"/>
    <w:rsid w:val="00572A5C"/>
    <w:rsid w:val="00572ACA"/>
    <w:rsid w:val="005731B7"/>
    <w:rsid w:val="005731FF"/>
    <w:rsid w:val="0057350F"/>
    <w:rsid w:val="00573603"/>
    <w:rsid w:val="0057609B"/>
    <w:rsid w:val="005763D4"/>
    <w:rsid w:val="00577DD0"/>
    <w:rsid w:val="005800EB"/>
    <w:rsid w:val="00580557"/>
    <w:rsid w:val="0058069E"/>
    <w:rsid w:val="00580900"/>
    <w:rsid w:val="00580FB0"/>
    <w:rsid w:val="00581572"/>
    <w:rsid w:val="005815BC"/>
    <w:rsid w:val="00581C3C"/>
    <w:rsid w:val="00581DF2"/>
    <w:rsid w:val="005821D2"/>
    <w:rsid w:val="0058275C"/>
    <w:rsid w:val="00582D92"/>
    <w:rsid w:val="00584223"/>
    <w:rsid w:val="005870CB"/>
    <w:rsid w:val="00587736"/>
    <w:rsid w:val="00587F9E"/>
    <w:rsid w:val="00590176"/>
    <w:rsid w:val="00593592"/>
    <w:rsid w:val="005952DC"/>
    <w:rsid w:val="0059530B"/>
    <w:rsid w:val="005957BC"/>
    <w:rsid w:val="005969A5"/>
    <w:rsid w:val="00596DC3"/>
    <w:rsid w:val="00596DEF"/>
    <w:rsid w:val="00597D18"/>
    <w:rsid w:val="005A048B"/>
    <w:rsid w:val="005A169A"/>
    <w:rsid w:val="005A1E9E"/>
    <w:rsid w:val="005A24A0"/>
    <w:rsid w:val="005A297C"/>
    <w:rsid w:val="005A46C2"/>
    <w:rsid w:val="005A48F7"/>
    <w:rsid w:val="005A4DCA"/>
    <w:rsid w:val="005A5DEF"/>
    <w:rsid w:val="005A6A78"/>
    <w:rsid w:val="005A6DA8"/>
    <w:rsid w:val="005A7029"/>
    <w:rsid w:val="005A77B4"/>
    <w:rsid w:val="005A7948"/>
    <w:rsid w:val="005B16A1"/>
    <w:rsid w:val="005B2609"/>
    <w:rsid w:val="005B30B8"/>
    <w:rsid w:val="005B38C5"/>
    <w:rsid w:val="005B3C1A"/>
    <w:rsid w:val="005B3D86"/>
    <w:rsid w:val="005B444D"/>
    <w:rsid w:val="005B4EF6"/>
    <w:rsid w:val="005B54DC"/>
    <w:rsid w:val="005B749D"/>
    <w:rsid w:val="005C00A2"/>
    <w:rsid w:val="005C0E20"/>
    <w:rsid w:val="005C136E"/>
    <w:rsid w:val="005C36CF"/>
    <w:rsid w:val="005C4129"/>
    <w:rsid w:val="005C6AF9"/>
    <w:rsid w:val="005C70FE"/>
    <w:rsid w:val="005D1BD7"/>
    <w:rsid w:val="005D1F8B"/>
    <w:rsid w:val="005D3750"/>
    <w:rsid w:val="005D42E4"/>
    <w:rsid w:val="005D45FA"/>
    <w:rsid w:val="005D628C"/>
    <w:rsid w:val="005D7349"/>
    <w:rsid w:val="005E1615"/>
    <w:rsid w:val="005E1AF8"/>
    <w:rsid w:val="005E1D4C"/>
    <w:rsid w:val="005E1D99"/>
    <w:rsid w:val="005E2D88"/>
    <w:rsid w:val="005E3A31"/>
    <w:rsid w:val="005E462C"/>
    <w:rsid w:val="005E4AB7"/>
    <w:rsid w:val="005E4D7D"/>
    <w:rsid w:val="005E6BC9"/>
    <w:rsid w:val="005E76CB"/>
    <w:rsid w:val="005E7B45"/>
    <w:rsid w:val="005F0111"/>
    <w:rsid w:val="005F0BBB"/>
    <w:rsid w:val="005F1707"/>
    <w:rsid w:val="005F38B9"/>
    <w:rsid w:val="005F4485"/>
    <w:rsid w:val="005F509A"/>
    <w:rsid w:val="005F5F77"/>
    <w:rsid w:val="005F63E0"/>
    <w:rsid w:val="005F654D"/>
    <w:rsid w:val="005F6966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1999"/>
    <w:rsid w:val="006025E0"/>
    <w:rsid w:val="00602770"/>
    <w:rsid w:val="006027FF"/>
    <w:rsid w:val="00603767"/>
    <w:rsid w:val="00603A6D"/>
    <w:rsid w:val="0060516B"/>
    <w:rsid w:val="00605227"/>
    <w:rsid w:val="006054D4"/>
    <w:rsid w:val="00605629"/>
    <w:rsid w:val="00605937"/>
    <w:rsid w:val="00605A70"/>
    <w:rsid w:val="0060621C"/>
    <w:rsid w:val="00611354"/>
    <w:rsid w:val="0061310B"/>
    <w:rsid w:val="0061311B"/>
    <w:rsid w:val="0061386E"/>
    <w:rsid w:val="00613E18"/>
    <w:rsid w:val="00615193"/>
    <w:rsid w:val="00616E82"/>
    <w:rsid w:val="00617AFD"/>
    <w:rsid w:val="0062039E"/>
    <w:rsid w:val="006209C5"/>
    <w:rsid w:val="00620E04"/>
    <w:rsid w:val="00623226"/>
    <w:rsid w:val="00623FC2"/>
    <w:rsid w:val="0062576B"/>
    <w:rsid w:val="00625BC3"/>
    <w:rsid w:val="00625FAA"/>
    <w:rsid w:val="006266EE"/>
    <w:rsid w:val="00626755"/>
    <w:rsid w:val="0062703C"/>
    <w:rsid w:val="0062752B"/>
    <w:rsid w:val="0062794F"/>
    <w:rsid w:val="00627FC4"/>
    <w:rsid w:val="00630C3B"/>
    <w:rsid w:val="0063152B"/>
    <w:rsid w:val="00631817"/>
    <w:rsid w:val="006319BF"/>
    <w:rsid w:val="00631BA3"/>
    <w:rsid w:val="0063327D"/>
    <w:rsid w:val="00633C5B"/>
    <w:rsid w:val="006342FE"/>
    <w:rsid w:val="006367FE"/>
    <w:rsid w:val="006428C9"/>
    <w:rsid w:val="0064313C"/>
    <w:rsid w:val="00643A5C"/>
    <w:rsid w:val="00643A7B"/>
    <w:rsid w:val="00644592"/>
    <w:rsid w:val="00644824"/>
    <w:rsid w:val="006448F7"/>
    <w:rsid w:val="00647211"/>
    <w:rsid w:val="0064740B"/>
    <w:rsid w:val="00647B0D"/>
    <w:rsid w:val="00647C3A"/>
    <w:rsid w:val="006507DC"/>
    <w:rsid w:val="00651007"/>
    <w:rsid w:val="0065119E"/>
    <w:rsid w:val="006514CD"/>
    <w:rsid w:val="006542E4"/>
    <w:rsid w:val="006549C4"/>
    <w:rsid w:val="0065548D"/>
    <w:rsid w:val="00655639"/>
    <w:rsid w:val="00655FCE"/>
    <w:rsid w:val="006561A5"/>
    <w:rsid w:val="0065680D"/>
    <w:rsid w:val="00657E6C"/>
    <w:rsid w:val="00657F85"/>
    <w:rsid w:val="0066005C"/>
    <w:rsid w:val="00662131"/>
    <w:rsid w:val="00663016"/>
    <w:rsid w:val="006631F9"/>
    <w:rsid w:val="00664B4E"/>
    <w:rsid w:val="00666765"/>
    <w:rsid w:val="0066740A"/>
    <w:rsid w:val="00667BF7"/>
    <w:rsid w:val="00670B9E"/>
    <w:rsid w:val="00672014"/>
    <w:rsid w:val="00672B06"/>
    <w:rsid w:val="00672C8E"/>
    <w:rsid w:val="00673034"/>
    <w:rsid w:val="00673235"/>
    <w:rsid w:val="00677EB0"/>
    <w:rsid w:val="0068019D"/>
    <w:rsid w:val="006804B7"/>
    <w:rsid w:val="006805C9"/>
    <w:rsid w:val="00681744"/>
    <w:rsid w:val="0068227D"/>
    <w:rsid w:val="006875E4"/>
    <w:rsid w:val="00687CB2"/>
    <w:rsid w:val="00687E9B"/>
    <w:rsid w:val="00687F60"/>
    <w:rsid w:val="00690903"/>
    <w:rsid w:val="006912B8"/>
    <w:rsid w:val="006932F0"/>
    <w:rsid w:val="006942A1"/>
    <w:rsid w:val="006942B4"/>
    <w:rsid w:val="00694F99"/>
    <w:rsid w:val="00697214"/>
    <w:rsid w:val="00697359"/>
    <w:rsid w:val="00697AE3"/>
    <w:rsid w:val="006A0EC0"/>
    <w:rsid w:val="006A19FB"/>
    <w:rsid w:val="006A2CA1"/>
    <w:rsid w:val="006A2CC4"/>
    <w:rsid w:val="006A3B14"/>
    <w:rsid w:val="006A3FF8"/>
    <w:rsid w:val="006A4264"/>
    <w:rsid w:val="006A46EE"/>
    <w:rsid w:val="006A4B91"/>
    <w:rsid w:val="006A5FFB"/>
    <w:rsid w:val="006A62F0"/>
    <w:rsid w:val="006A674A"/>
    <w:rsid w:val="006A67FA"/>
    <w:rsid w:val="006B0CF4"/>
    <w:rsid w:val="006B12D7"/>
    <w:rsid w:val="006B2207"/>
    <w:rsid w:val="006B34C2"/>
    <w:rsid w:val="006B34E6"/>
    <w:rsid w:val="006B449F"/>
    <w:rsid w:val="006B5AD5"/>
    <w:rsid w:val="006B5FFC"/>
    <w:rsid w:val="006B634A"/>
    <w:rsid w:val="006B6BAD"/>
    <w:rsid w:val="006B6C54"/>
    <w:rsid w:val="006B7E6A"/>
    <w:rsid w:val="006C014E"/>
    <w:rsid w:val="006C08BC"/>
    <w:rsid w:val="006C1543"/>
    <w:rsid w:val="006C27FF"/>
    <w:rsid w:val="006C2E98"/>
    <w:rsid w:val="006C2F81"/>
    <w:rsid w:val="006C33FB"/>
    <w:rsid w:val="006C3A85"/>
    <w:rsid w:val="006C425D"/>
    <w:rsid w:val="006C4399"/>
    <w:rsid w:val="006C4456"/>
    <w:rsid w:val="006C52D6"/>
    <w:rsid w:val="006C5E50"/>
    <w:rsid w:val="006C620D"/>
    <w:rsid w:val="006C62FD"/>
    <w:rsid w:val="006C7199"/>
    <w:rsid w:val="006C7ED5"/>
    <w:rsid w:val="006D0ACC"/>
    <w:rsid w:val="006D0BC5"/>
    <w:rsid w:val="006D1B67"/>
    <w:rsid w:val="006D1FD6"/>
    <w:rsid w:val="006D3BE0"/>
    <w:rsid w:val="006D5743"/>
    <w:rsid w:val="006D5F04"/>
    <w:rsid w:val="006D5F5C"/>
    <w:rsid w:val="006D6BE5"/>
    <w:rsid w:val="006D6DDA"/>
    <w:rsid w:val="006D71F6"/>
    <w:rsid w:val="006E1B8E"/>
    <w:rsid w:val="006E1CF7"/>
    <w:rsid w:val="006E35B0"/>
    <w:rsid w:val="006E38A0"/>
    <w:rsid w:val="006E4204"/>
    <w:rsid w:val="006E4C79"/>
    <w:rsid w:val="006E5772"/>
    <w:rsid w:val="006E5ABB"/>
    <w:rsid w:val="006E6F51"/>
    <w:rsid w:val="006E72F9"/>
    <w:rsid w:val="006E7BA5"/>
    <w:rsid w:val="006E7D92"/>
    <w:rsid w:val="006F079F"/>
    <w:rsid w:val="006F122D"/>
    <w:rsid w:val="006F1DC7"/>
    <w:rsid w:val="006F25F4"/>
    <w:rsid w:val="006F3015"/>
    <w:rsid w:val="006F5CBB"/>
    <w:rsid w:val="006F5CDF"/>
    <w:rsid w:val="006F6005"/>
    <w:rsid w:val="006F6B63"/>
    <w:rsid w:val="00702AC5"/>
    <w:rsid w:val="007031E4"/>
    <w:rsid w:val="00703295"/>
    <w:rsid w:val="007048B2"/>
    <w:rsid w:val="00706813"/>
    <w:rsid w:val="00706D91"/>
    <w:rsid w:val="00707006"/>
    <w:rsid w:val="00707109"/>
    <w:rsid w:val="00710C9D"/>
    <w:rsid w:val="0071160C"/>
    <w:rsid w:val="0071289D"/>
    <w:rsid w:val="00714539"/>
    <w:rsid w:val="00715388"/>
    <w:rsid w:val="00715799"/>
    <w:rsid w:val="00715CF8"/>
    <w:rsid w:val="00716150"/>
    <w:rsid w:val="007164BE"/>
    <w:rsid w:val="00717292"/>
    <w:rsid w:val="00717C6F"/>
    <w:rsid w:val="0072006A"/>
    <w:rsid w:val="00720878"/>
    <w:rsid w:val="00720C30"/>
    <w:rsid w:val="00721B1B"/>
    <w:rsid w:val="007226E9"/>
    <w:rsid w:val="00722AFA"/>
    <w:rsid w:val="00723778"/>
    <w:rsid w:val="00724594"/>
    <w:rsid w:val="00724AB3"/>
    <w:rsid w:val="0072554D"/>
    <w:rsid w:val="00726030"/>
    <w:rsid w:val="00726080"/>
    <w:rsid w:val="00726629"/>
    <w:rsid w:val="00726C34"/>
    <w:rsid w:val="007277CD"/>
    <w:rsid w:val="0073023F"/>
    <w:rsid w:val="00730504"/>
    <w:rsid w:val="007307AA"/>
    <w:rsid w:val="0073195F"/>
    <w:rsid w:val="00732B33"/>
    <w:rsid w:val="007346D3"/>
    <w:rsid w:val="00734779"/>
    <w:rsid w:val="00735AF4"/>
    <w:rsid w:val="00736D11"/>
    <w:rsid w:val="0073773C"/>
    <w:rsid w:val="00740107"/>
    <w:rsid w:val="00741E48"/>
    <w:rsid w:val="007421A5"/>
    <w:rsid w:val="0074267B"/>
    <w:rsid w:val="00742C76"/>
    <w:rsid w:val="007431EE"/>
    <w:rsid w:val="00743866"/>
    <w:rsid w:val="00743F15"/>
    <w:rsid w:val="0074421B"/>
    <w:rsid w:val="00744749"/>
    <w:rsid w:val="007450BD"/>
    <w:rsid w:val="00745C21"/>
    <w:rsid w:val="00745E8B"/>
    <w:rsid w:val="00746480"/>
    <w:rsid w:val="0075071F"/>
    <w:rsid w:val="0075149F"/>
    <w:rsid w:val="007520A0"/>
    <w:rsid w:val="0075279F"/>
    <w:rsid w:val="0075321E"/>
    <w:rsid w:val="007533B6"/>
    <w:rsid w:val="00753520"/>
    <w:rsid w:val="00753625"/>
    <w:rsid w:val="00753BED"/>
    <w:rsid w:val="00754047"/>
    <w:rsid w:val="00754CCC"/>
    <w:rsid w:val="007559C0"/>
    <w:rsid w:val="0075619C"/>
    <w:rsid w:val="00756DC6"/>
    <w:rsid w:val="00757376"/>
    <w:rsid w:val="00762D67"/>
    <w:rsid w:val="0076319D"/>
    <w:rsid w:val="00763D88"/>
    <w:rsid w:val="00764180"/>
    <w:rsid w:val="007641D4"/>
    <w:rsid w:val="007647D3"/>
    <w:rsid w:val="00765247"/>
    <w:rsid w:val="007669EB"/>
    <w:rsid w:val="0076711D"/>
    <w:rsid w:val="00770336"/>
    <w:rsid w:val="00770913"/>
    <w:rsid w:val="0077139F"/>
    <w:rsid w:val="007714EA"/>
    <w:rsid w:val="00771864"/>
    <w:rsid w:val="007719B8"/>
    <w:rsid w:val="00772953"/>
    <w:rsid w:val="00772B20"/>
    <w:rsid w:val="00772DF9"/>
    <w:rsid w:val="00772ED8"/>
    <w:rsid w:val="0077355D"/>
    <w:rsid w:val="0077456A"/>
    <w:rsid w:val="007752A5"/>
    <w:rsid w:val="00775BE9"/>
    <w:rsid w:val="0077680C"/>
    <w:rsid w:val="00776F74"/>
    <w:rsid w:val="00780344"/>
    <w:rsid w:val="0078061C"/>
    <w:rsid w:val="007811B6"/>
    <w:rsid w:val="00781710"/>
    <w:rsid w:val="00781768"/>
    <w:rsid w:val="007817D0"/>
    <w:rsid w:val="0078268A"/>
    <w:rsid w:val="00782D82"/>
    <w:rsid w:val="0078309E"/>
    <w:rsid w:val="0078388F"/>
    <w:rsid w:val="00785576"/>
    <w:rsid w:val="00785B92"/>
    <w:rsid w:val="00786762"/>
    <w:rsid w:val="00787617"/>
    <w:rsid w:val="00790D5C"/>
    <w:rsid w:val="007914AD"/>
    <w:rsid w:val="007916B4"/>
    <w:rsid w:val="007938C7"/>
    <w:rsid w:val="00793CB2"/>
    <w:rsid w:val="007960D7"/>
    <w:rsid w:val="007960D9"/>
    <w:rsid w:val="007973E0"/>
    <w:rsid w:val="007A19A5"/>
    <w:rsid w:val="007A1C93"/>
    <w:rsid w:val="007A2755"/>
    <w:rsid w:val="007A3241"/>
    <w:rsid w:val="007A3AE4"/>
    <w:rsid w:val="007A452B"/>
    <w:rsid w:val="007A5001"/>
    <w:rsid w:val="007A57B9"/>
    <w:rsid w:val="007A6DF2"/>
    <w:rsid w:val="007A75C6"/>
    <w:rsid w:val="007B02AF"/>
    <w:rsid w:val="007B0728"/>
    <w:rsid w:val="007B0869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B6725"/>
    <w:rsid w:val="007B7B94"/>
    <w:rsid w:val="007C1A1D"/>
    <w:rsid w:val="007C1A78"/>
    <w:rsid w:val="007C244A"/>
    <w:rsid w:val="007C26E5"/>
    <w:rsid w:val="007C3ABA"/>
    <w:rsid w:val="007C4983"/>
    <w:rsid w:val="007C7EE8"/>
    <w:rsid w:val="007D18DF"/>
    <w:rsid w:val="007D2878"/>
    <w:rsid w:val="007D2CD5"/>
    <w:rsid w:val="007D2CD7"/>
    <w:rsid w:val="007D2F7C"/>
    <w:rsid w:val="007D4124"/>
    <w:rsid w:val="007D420D"/>
    <w:rsid w:val="007D43E9"/>
    <w:rsid w:val="007D4DA9"/>
    <w:rsid w:val="007D4EFD"/>
    <w:rsid w:val="007D4FEC"/>
    <w:rsid w:val="007D5379"/>
    <w:rsid w:val="007D7F0B"/>
    <w:rsid w:val="007E0B88"/>
    <w:rsid w:val="007E0D66"/>
    <w:rsid w:val="007E1644"/>
    <w:rsid w:val="007E1B74"/>
    <w:rsid w:val="007E3098"/>
    <w:rsid w:val="007E388F"/>
    <w:rsid w:val="007E3B2F"/>
    <w:rsid w:val="007E4B7E"/>
    <w:rsid w:val="007E560D"/>
    <w:rsid w:val="007E57E9"/>
    <w:rsid w:val="007E64EE"/>
    <w:rsid w:val="007E6B64"/>
    <w:rsid w:val="007E722E"/>
    <w:rsid w:val="007E7F80"/>
    <w:rsid w:val="007F0B50"/>
    <w:rsid w:val="007F14B2"/>
    <w:rsid w:val="007F19CD"/>
    <w:rsid w:val="007F20BB"/>
    <w:rsid w:val="007F2B48"/>
    <w:rsid w:val="007F2C28"/>
    <w:rsid w:val="007F2D53"/>
    <w:rsid w:val="007F3DD0"/>
    <w:rsid w:val="007F46F0"/>
    <w:rsid w:val="007F49F4"/>
    <w:rsid w:val="007F6362"/>
    <w:rsid w:val="007F6A35"/>
    <w:rsid w:val="007F6ECA"/>
    <w:rsid w:val="007F714B"/>
    <w:rsid w:val="007F7A4A"/>
    <w:rsid w:val="00800F64"/>
    <w:rsid w:val="00802539"/>
    <w:rsid w:val="00802F76"/>
    <w:rsid w:val="00803269"/>
    <w:rsid w:val="00804262"/>
    <w:rsid w:val="008054E0"/>
    <w:rsid w:val="008059F0"/>
    <w:rsid w:val="00805CEA"/>
    <w:rsid w:val="008062BE"/>
    <w:rsid w:val="008066A5"/>
    <w:rsid w:val="008066F4"/>
    <w:rsid w:val="00806A64"/>
    <w:rsid w:val="00810014"/>
    <w:rsid w:val="00810632"/>
    <w:rsid w:val="00811357"/>
    <w:rsid w:val="00811AC3"/>
    <w:rsid w:val="00811FF0"/>
    <w:rsid w:val="00812828"/>
    <w:rsid w:val="0081393A"/>
    <w:rsid w:val="00815C5A"/>
    <w:rsid w:val="0081632D"/>
    <w:rsid w:val="0081668D"/>
    <w:rsid w:val="00816C34"/>
    <w:rsid w:val="00816EA5"/>
    <w:rsid w:val="008174DF"/>
    <w:rsid w:val="0081769B"/>
    <w:rsid w:val="008207A6"/>
    <w:rsid w:val="0082081E"/>
    <w:rsid w:val="00820A47"/>
    <w:rsid w:val="0082256B"/>
    <w:rsid w:val="00823A10"/>
    <w:rsid w:val="008242BF"/>
    <w:rsid w:val="00824487"/>
    <w:rsid w:val="00824678"/>
    <w:rsid w:val="0082469A"/>
    <w:rsid w:val="00824FAE"/>
    <w:rsid w:val="008252B2"/>
    <w:rsid w:val="00825588"/>
    <w:rsid w:val="00826737"/>
    <w:rsid w:val="0082768D"/>
    <w:rsid w:val="00827976"/>
    <w:rsid w:val="008304E8"/>
    <w:rsid w:val="00830574"/>
    <w:rsid w:val="00830CDA"/>
    <w:rsid w:val="0083285E"/>
    <w:rsid w:val="008331D5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37BAD"/>
    <w:rsid w:val="00840671"/>
    <w:rsid w:val="008410AB"/>
    <w:rsid w:val="0084206C"/>
    <w:rsid w:val="00842075"/>
    <w:rsid w:val="00842E5D"/>
    <w:rsid w:val="00843223"/>
    <w:rsid w:val="00843E77"/>
    <w:rsid w:val="008440CB"/>
    <w:rsid w:val="0084492B"/>
    <w:rsid w:val="00844BAF"/>
    <w:rsid w:val="00845203"/>
    <w:rsid w:val="008452F7"/>
    <w:rsid w:val="00845CB5"/>
    <w:rsid w:val="008470E8"/>
    <w:rsid w:val="008470F1"/>
    <w:rsid w:val="00847A22"/>
    <w:rsid w:val="00850B0B"/>
    <w:rsid w:val="008516FE"/>
    <w:rsid w:val="00853A4E"/>
    <w:rsid w:val="00854245"/>
    <w:rsid w:val="00854B00"/>
    <w:rsid w:val="0085569B"/>
    <w:rsid w:val="00855DC1"/>
    <w:rsid w:val="0085754C"/>
    <w:rsid w:val="0086037C"/>
    <w:rsid w:val="0086078D"/>
    <w:rsid w:val="00860F4A"/>
    <w:rsid w:val="008611BB"/>
    <w:rsid w:val="00861BD4"/>
    <w:rsid w:val="008624E6"/>
    <w:rsid w:val="00863EE3"/>
    <w:rsid w:val="00864D7B"/>
    <w:rsid w:val="00864F0D"/>
    <w:rsid w:val="00866301"/>
    <w:rsid w:val="0086765A"/>
    <w:rsid w:val="00867BCE"/>
    <w:rsid w:val="00867F1C"/>
    <w:rsid w:val="008707E2"/>
    <w:rsid w:val="00870BE8"/>
    <w:rsid w:val="00870CAA"/>
    <w:rsid w:val="0087129C"/>
    <w:rsid w:val="0087214F"/>
    <w:rsid w:val="00873BA4"/>
    <w:rsid w:val="008749B2"/>
    <w:rsid w:val="00875830"/>
    <w:rsid w:val="00876DD9"/>
    <w:rsid w:val="008776A3"/>
    <w:rsid w:val="008776D8"/>
    <w:rsid w:val="008778AC"/>
    <w:rsid w:val="00880514"/>
    <w:rsid w:val="008813C0"/>
    <w:rsid w:val="008815AF"/>
    <w:rsid w:val="00881D54"/>
    <w:rsid w:val="0088358D"/>
    <w:rsid w:val="0088365B"/>
    <w:rsid w:val="008839BC"/>
    <w:rsid w:val="008842FA"/>
    <w:rsid w:val="00886A05"/>
    <w:rsid w:val="00891339"/>
    <w:rsid w:val="00891A7E"/>
    <w:rsid w:val="0089352B"/>
    <w:rsid w:val="00893F3B"/>
    <w:rsid w:val="00894EE5"/>
    <w:rsid w:val="00894FF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27C"/>
    <w:rsid w:val="008A365C"/>
    <w:rsid w:val="008A490E"/>
    <w:rsid w:val="008A67EE"/>
    <w:rsid w:val="008A71AB"/>
    <w:rsid w:val="008A79D8"/>
    <w:rsid w:val="008B00D2"/>
    <w:rsid w:val="008B0BAC"/>
    <w:rsid w:val="008B1302"/>
    <w:rsid w:val="008B1F5F"/>
    <w:rsid w:val="008B2264"/>
    <w:rsid w:val="008B2BC0"/>
    <w:rsid w:val="008B2DA4"/>
    <w:rsid w:val="008B34EF"/>
    <w:rsid w:val="008B42D2"/>
    <w:rsid w:val="008B466B"/>
    <w:rsid w:val="008B5C67"/>
    <w:rsid w:val="008B5D68"/>
    <w:rsid w:val="008B6E43"/>
    <w:rsid w:val="008B6F7A"/>
    <w:rsid w:val="008B710B"/>
    <w:rsid w:val="008C0931"/>
    <w:rsid w:val="008C139D"/>
    <w:rsid w:val="008C1DB8"/>
    <w:rsid w:val="008C2147"/>
    <w:rsid w:val="008C267F"/>
    <w:rsid w:val="008C2BB8"/>
    <w:rsid w:val="008C3BF7"/>
    <w:rsid w:val="008C3DAF"/>
    <w:rsid w:val="008C434D"/>
    <w:rsid w:val="008C4DF4"/>
    <w:rsid w:val="008C5B9D"/>
    <w:rsid w:val="008C5D3D"/>
    <w:rsid w:val="008C5F70"/>
    <w:rsid w:val="008C5F73"/>
    <w:rsid w:val="008C78B2"/>
    <w:rsid w:val="008D0048"/>
    <w:rsid w:val="008D035C"/>
    <w:rsid w:val="008D09E9"/>
    <w:rsid w:val="008D1507"/>
    <w:rsid w:val="008D156E"/>
    <w:rsid w:val="008D2094"/>
    <w:rsid w:val="008D3360"/>
    <w:rsid w:val="008D4D16"/>
    <w:rsid w:val="008D5627"/>
    <w:rsid w:val="008D6425"/>
    <w:rsid w:val="008D6A17"/>
    <w:rsid w:val="008D6FDD"/>
    <w:rsid w:val="008D74E1"/>
    <w:rsid w:val="008D76F6"/>
    <w:rsid w:val="008E043E"/>
    <w:rsid w:val="008E10E1"/>
    <w:rsid w:val="008E202F"/>
    <w:rsid w:val="008E2713"/>
    <w:rsid w:val="008E2C7A"/>
    <w:rsid w:val="008E2DA6"/>
    <w:rsid w:val="008E3160"/>
    <w:rsid w:val="008E4C09"/>
    <w:rsid w:val="008E52BD"/>
    <w:rsid w:val="008E5F56"/>
    <w:rsid w:val="008E6A39"/>
    <w:rsid w:val="008F039B"/>
    <w:rsid w:val="008F244D"/>
    <w:rsid w:val="008F3449"/>
    <w:rsid w:val="008F3539"/>
    <w:rsid w:val="008F47A6"/>
    <w:rsid w:val="008F48C9"/>
    <w:rsid w:val="008F66F6"/>
    <w:rsid w:val="008F6ABE"/>
    <w:rsid w:val="008F6F01"/>
    <w:rsid w:val="00900AAD"/>
    <w:rsid w:val="00901530"/>
    <w:rsid w:val="00901D96"/>
    <w:rsid w:val="00902941"/>
    <w:rsid w:val="00902DE2"/>
    <w:rsid w:val="00902F78"/>
    <w:rsid w:val="009046B4"/>
    <w:rsid w:val="00904C06"/>
    <w:rsid w:val="009052BC"/>
    <w:rsid w:val="00905831"/>
    <w:rsid w:val="00906021"/>
    <w:rsid w:val="00906ACA"/>
    <w:rsid w:val="00907872"/>
    <w:rsid w:val="00907ABD"/>
    <w:rsid w:val="00907C81"/>
    <w:rsid w:val="00910646"/>
    <w:rsid w:val="00910C73"/>
    <w:rsid w:val="00910D26"/>
    <w:rsid w:val="0091339F"/>
    <w:rsid w:val="009139B0"/>
    <w:rsid w:val="009140FE"/>
    <w:rsid w:val="0091446A"/>
    <w:rsid w:val="0091475B"/>
    <w:rsid w:val="00915951"/>
    <w:rsid w:val="00915A1D"/>
    <w:rsid w:val="00917643"/>
    <w:rsid w:val="00920B68"/>
    <w:rsid w:val="00921A3F"/>
    <w:rsid w:val="00922B02"/>
    <w:rsid w:val="00922CAC"/>
    <w:rsid w:val="009235A9"/>
    <w:rsid w:val="00923B5E"/>
    <w:rsid w:val="00923FA1"/>
    <w:rsid w:val="00925691"/>
    <w:rsid w:val="00925D25"/>
    <w:rsid w:val="00925D76"/>
    <w:rsid w:val="00927566"/>
    <w:rsid w:val="009277CF"/>
    <w:rsid w:val="00927F5F"/>
    <w:rsid w:val="009307F8"/>
    <w:rsid w:val="009311C5"/>
    <w:rsid w:val="009312CA"/>
    <w:rsid w:val="00932023"/>
    <w:rsid w:val="00932A14"/>
    <w:rsid w:val="00932D3A"/>
    <w:rsid w:val="00933328"/>
    <w:rsid w:val="00933845"/>
    <w:rsid w:val="00933974"/>
    <w:rsid w:val="00933A4B"/>
    <w:rsid w:val="0093474F"/>
    <w:rsid w:val="00936AF6"/>
    <w:rsid w:val="00936F99"/>
    <w:rsid w:val="009370FB"/>
    <w:rsid w:val="00941ED4"/>
    <w:rsid w:val="00941FEB"/>
    <w:rsid w:val="0094218E"/>
    <w:rsid w:val="00942B2B"/>
    <w:rsid w:val="00943E74"/>
    <w:rsid w:val="009444FF"/>
    <w:rsid w:val="0094493D"/>
    <w:rsid w:val="009465BF"/>
    <w:rsid w:val="00946637"/>
    <w:rsid w:val="00947916"/>
    <w:rsid w:val="009505C4"/>
    <w:rsid w:val="009505DA"/>
    <w:rsid w:val="00950DD3"/>
    <w:rsid w:val="009513CF"/>
    <w:rsid w:val="00951934"/>
    <w:rsid w:val="0095193D"/>
    <w:rsid w:val="00951F4C"/>
    <w:rsid w:val="0095239D"/>
    <w:rsid w:val="00953184"/>
    <w:rsid w:val="00953373"/>
    <w:rsid w:val="00953A2F"/>
    <w:rsid w:val="00954578"/>
    <w:rsid w:val="009548C1"/>
    <w:rsid w:val="00954BB1"/>
    <w:rsid w:val="00954D67"/>
    <w:rsid w:val="00954EA2"/>
    <w:rsid w:val="00955045"/>
    <w:rsid w:val="009641C1"/>
    <w:rsid w:val="0096448B"/>
    <w:rsid w:val="00964B71"/>
    <w:rsid w:val="00965A5A"/>
    <w:rsid w:val="00965CDA"/>
    <w:rsid w:val="00965DAB"/>
    <w:rsid w:val="00965F7E"/>
    <w:rsid w:val="009663DB"/>
    <w:rsid w:val="00966F40"/>
    <w:rsid w:val="00967425"/>
    <w:rsid w:val="0097197B"/>
    <w:rsid w:val="009721AC"/>
    <w:rsid w:val="00972B87"/>
    <w:rsid w:val="00972C1E"/>
    <w:rsid w:val="009734CA"/>
    <w:rsid w:val="00973C65"/>
    <w:rsid w:val="00977A07"/>
    <w:rsid w:val="00977C3E"/>
    <w:rsid w:val="0098029A"/>
    <w:rsid w:val="00981715"/>
    <w:rsid w:val="009817B1"/>
    <w:rsid w:val="00982CB8"/>
    <w:rsid w:val="00982DA9"/>
    <w:rsid w:val="00983F65"/>
    <w:rsid w:val="00984998"/>
    <w:rsid w:val="00984A32"/>
    <w:rsid w:val="00984B2F"/>
    <w:rsid w:val="00985E60"/>
    <w:rsid w:val="0098623E"/>
    <w:rsid w:val="00986739"/>
    <w:rsid w:val="009874F1"/>
    <w:rsid w:val="009902F2"/>
    <w:rsid w:val="0099059E"/>
    <w:rsid w:val="00990C09"/>
    <w:rsid w:val="0099102D"/>
    <w:rsid w:val="00991059"/>
    <w:rsid w:val="00991523"/>
    <w:rsid w:val="009923EA"/>
    <w:rsid w:val="00992888"/>
    <w:rsid w:val="00992CB9"/>
    <w:rsid w:val="0099492D"/>
    <w:rsid w:val="00994CD4"/>
    <w:rsid w:val="00995820"/>
    <w:rsid w:val="00995B44"/>
    <w:rsid w:val="00995C77"/>
    <w:rsid w:val="00996076"/>
    <w:rsid w:val="00996227"/>
    <w:rsid w:val="0099671F"/>
    <w:rsid w:val="00996EF9"/>
    <w:rsid w:val="00997476"/>
    <w:rsid w:val="009A04D5"/>
    <w:rsid w:val="009A051E"/>
    <w:rsid w:val="009A09B3"/>
    <w:rsid w:val="009A0ABF"/>
    <w:rsid w:val="009A1D7B"/>
    <w:rsid w:val="009A24EA"/>
    <w:rsid w:val="009A32B5"/>
    <w:rsid w:val="009A462B"/>
    <w:rsid w:val="009A4CE5"/>
    <w:rsid w:val="009A6867"/>
    <w:rsid w:val="009A6968"/>
    <w:rsid w:val="009A6EC2"/>
    <w:rsid w:val="009A7BCA"/>
    <w:rsid w:val="009B0602"/>
    <w:rsid w:val="009B1CAA"/>
    <w:rsid w:val="009B1F32"/>
    <w:rsid w:val="009B22E1"/>
    <w:rsid w:val="009B3543"/>
    <w:rsid w:val="009B36A4"/>
    <w:rsid w:val="009B3855"/>
    <w:rsid w:val="009B39F1"/>
    <w:rsid w:val="009B4868"/>
    <w:rsid w:val="009B581F"/>
    <w:rsid w:val="009B635B"/>
    <w:rsid w:val="009B687D"/>
    <w:rsid w:val="009B6EE3"/>
    <w:rsid w:val="009B7075"/>
    <w:rsid w:val="009B75B7"/>
    <w:rsid w:val="009B7F79"/>
    <w:rsid w:val="009C05EA"/>
    <w:rsid w:val="009C17D1"/>
    <w:rsid w:val="009C1BCC"/>
    <w:rsid w:val="009C24C5"/>
    <w:rsid w:val="009C2A39"/>
    <w:rsid w:val="009C2ABD"/>
    <w:rsid w:val="009C30B9"/>
    <w:rsid w:val="009C382A"/>
    <w:rsid w:val="009C3AF4"/>
    <w:rsid w:val="009C50A3"/>
    <w:rsid w:val="009C5376"/>
    <w:rsid w:val="009C5EB3"/>
    <w:rsid w:val="009C60AE"/>
    <w:rsid w:val="009C60ED"/>
    <w:rsid w:val="009C77FE"/>
    <w:rsid w:val="009C7D43"/>
    <w:rsid w:val="009C7F28"/>
    <w:rsid w:val="009D00EF"/>
    <w:rsid w:val="009D05E6"/>
    <w:rsid w:val="009D07F8"/>
    <w:rsid w:val="009D0F42"/>
    <w:rsid w:val="009D0FF2"/>
    <w:rsid w:val="009D1BF2"/>
    <w:rsid w:val="009D1CB1"/>
    <w:rsid w:val="009D3771"/>
    <w:rsid w:val="009D3BB3"/>
    <w:rsid w:val="009D3FD3"/>
    <w:rsid w:val="009D4186"/>
    <w:rsid w:val="009D4A83"/>
    <w:rsid w:val="009D5242"/>
    <w:rsid w:val="009D5578"/>
    <w:rsid w:val="009D5B74"/>
    <w:rsid w:val="009D62D9"/>
    <w:rsid w:val="009D72CA"/>
    <w:rsid w:val="009E01DB"/>
    <w:rsid w:val="009E08B0"/>
    <w:rsid w:val="009E12F1"/>
    <w:rsid w:val="009E15A8"/>
    <w:rsid w:val="009E30E9"/>
    <w:rsid w:val="009E30F2"/>
    <w:rsid w:val="009E338E"/>
    <w:rsid w:val="009E36E8"/>
    <w:rsid w:val="009E3A53"/>
    <w:rsid w:val="009E4B0E"/>
    <w:rsid w:val="009E4C56"/>
    <w:rsid w:val="009E6F33"/>
    <w:rsid w:val="009E76EF"/>
    <w:rsid w:val="009E7A83"/>
    <w:rsid w:val="009F01EE"/>
    <w:rsid w:val="009F0D25"/>
    <w:rsid w:val="009F0E44"/>
    <w:rsid w:val="009F1E4E"/>
    <w:rsid w:val="009F2052"/>
    <w:rsid w:val="009F2077"/>
    <w:rsid w:val="009F234F"/>
    <w:rsid w:val="009F2673"/>
    <w:rsid w:val="009F3175"/>
    <w:rsid w:val="009F3350"/>
    <w:rsid w:val="009F33F0"/>
    <w:rsid w:val="009F4126"/>
    <w:rsid w:val="009F45BD"/>
    <w:rsid w:val="009F4781"/>
    <w:rsid w:val="009F60EF"/>
    <w:rsid w:val="009F6A6E"/>
    <w:rsid w:val="009F7250"/>
    <w:rsid w:val="00A002F9"/>
    <w:rsid w:val="00A00399"/>
    <w:rsid w:val="00A00D4D"/>
    <w:rsid w:val="00A01540"/>
    <w:rsid w:val="00A0238D"/>
    <w:rsid w:val="00A02617"/>
    <w:rsid w:val="00A02D7F"/>
    <w:rsid w:val="00A037A0"/>
    <w:rsid w:val="00A042A9"/>
    <w:rsid w:val="00A079E3"/>
    <w:rsid w:val="00A10E1D"/>
    <w:rsid w:val="00A1112A"/>
    <w:rsid w:val="00A1293C"/>
    <w:rsid w:val="00A1518A"/>
    <w:rsid w:val="00A15929"/>
    <w:rsid w:val="00A16379"/>
    <w:rsid w:val="00A1761C"/>
    <w:rsid w:val="00A200AB"/>
    <w:rsid w:val="00A21416"/>
    <w:rsid w:val="00A22A96"/>
    <w:rsid w:val="00A23950"/>
    <w:rsid w:val="00A25783"/>
    <w:rsid w:val="00A273AE"/>
    <w:rsid w:val="00A27992"/>
    <w:rsid w:val="00A303CB"/>
    <w:rsid w:val="00A311AF"/>
    <w:rsid w:val="00A32233"/>
    <w:rsid w:val="00A33349"/>
    <w:rsid w:val="00A3338B"/>
    <w:rsid w:val="00A33B16"/>
    <w:rsid w:val="00A36F15"/>
    <w:rsid w:val="00A4042F"/>
    <w:rsid w:val="00A406EE"/>
    <w:rsid w:val="00A40D28"/>
    <w:rsid w:val="00A40FE3"/>
    <w:rsid w:val="00A41430"/>
    <w:rsid w:val="00A418FF"/>
    <w:rsid w:val="00A4217F"/>
    <w:rsid w:val="00A4288C"/>
    <w:rsid w:val="00A42A28"/>
    <w:rsid w:val="00A42C14"/>
    <w:rsid w:val="00A4398B"/>
    <w:rsid w:val="00A45435"/>
    <w:rsid w:val="00A45FC2"/>
    <w:rsid w:val="00A46A4E"/>
    <w:rsid w:val="00A46F41"/>
    <w:rsid w:val="00A46F5A"/>
    <w:rsid w:val="00A47DFE"/>
    <w:rsid w:val="00A504EA"/>
    <w:rsid w:val="00A50DBF"/>
    <w:rsid w:val="00A50DE7"/>
    <w:rsid w:val="00A51D46"/>
    <w:rsid w:val="00A52788"/>
    <w:rsid w:val="00A52C26"/>
    <w:rsid w:val="00A5399B"/>
    <w:rsid w:val="00A53E9F"/>
    <w:rsid w:val="00A54752"/>
    <w:rsid w:val="00A54A97"/>
    <w:rsid w:val="00A5781D"/>
    <w:rsid w:val="00A5798D"/>
    <w:rsid w:val="00A60276"/>
    <w:rsid w:val="00A61330"/>
    <w:rsid w:val="00A61AF9"/>
    <w:rsid w:val="00A623B3"/>
    <w:rsid w:val="00A64AA4"/>
    <w:rsid w:val="00A67193"/>
    <w:rsid w:val="00A714BD"/>
    <w:rsid w:val="00A72094"/>
    <w:rsid w:val="00A72624"/>
    <w:rsid w:val="00A726F7"/>
    <w:rsid w:val="00A72C44"/>
    <w:rsid w:val="00A7395A"/>
    <w:rsid w:val="00A75136"/>
    <w:rsid w:val="00A75760"/>
    <w:rsid w:val="00A76B9C"/>
    <w:rsid w:val="00A8146A"/>
    <w:rsid w:val="00A82973"/>
    <w:rsid w:val="00A83279"/>
    <w:rsid w:val="00A832DF"/>
    <w:rsid w:val="00A83D1B"/>
    <w:rsid w:val="00A83EB5"/>
    <w:rsid w:val="00A83FF5"/>
    <w:rsid w:val="00A850B8"/>
    <w:rsid w:val="00A85627"/>
    <w:rsid w:val="00A863AA"/>
    <w:rsid w:val="00A86849"/>
    <w:rsid w:val="00A908B6"/>
    <w:rsid w:val="00A91A47"/>
    <w:rsid w:val="00A91EFD"/>
    <w:rsid w:val="00A92831"/>
    <w:rsid w:val="00A92AB7"/>
    <w:rsid w:val="00A930F0"/>
    <w:rsid w:val="00A93933"/>
    <w:rsid w:val="00A93B20"/>
    <w:rsid w:val="00A944B5"/>
    <w:rsid w:val="00A94EF3"/>
    <w:rsid w:val="00A951EF"/>
    <w:rsid w:val="00A95AFB"/>
    <w:rsid w:val="00A95DFA"/>
    <w:rsid w:val="00A96081"/>
    <w:rsid w:val="00A9721A"/>
    <w:rsid w:val="00A975E0"/>
    <w:rsid w:val="00AA02A7"/>
    <w:rsid w:val="00AA06FA"/>
    <w:rsid w:val="00AA0E67"/>
    <w:rsid w:val="00AA130E"/>
    <w:rsid w:val="00AA145C"/>
    <w:rsid w:val="00AA1975"/>
    <w:rsid w:val="00AA1A6F"/>
    <w:rsid w:val="00AA1EA2"/>
    <w:rsid w:val="00AA28A5"/>
    <w:rsid w:val="00AA2E92"/>
    <w:rsid w:val="00AA3068"/>
    <w:rsid w:val="00AA3B60"/>
    <w:rsid w:val="00AA5D03"/>
    <w:rsid w:val="00AA669D"/>
    <w:rsid w:val="00AA7641"/>
    <w:rsid w:val="00AA7A9B"/>
    <w:rsid w:val="00AB0D76"/>
    <w:rsid w:val="00AB1005"/>
    <w:rsid w:val="00AB14BD"/>
    <w:rsid w:val="00AB14D6"/>
    <w:rsid w:val="00AB18F3"/>
    <w:rsid w:val="00AB22D4"/>
    <w:rsid w:val="00AB255D"/>
    <w:rsid w:val="00AB271A"/>
    <w:rsid w:val="00AB29CF"/>
    <w:rsid w:val="00AB2BDE"/>
    <w:rsid w:val="00AB36E5"/>
    <w:rsid w:val="00AB39C7"/>
    <w:rsid w:val="00AB3B8D"/>
    <w:rsid w:val="00AB4333"/>
    <w:rsid w:val="00AB434E"/>
    <w:rsid w:val="00AB5994"/>
    <w:rsid w:val="00AB616B"/>
    <w:rsid w:val="00AB6499"/>
    <w:rsid w:val="00AB710E"/>
    <w:rsid w:val="00AB7374"/>
    <w:rsid w:val="00AC0ABC"/>
    <w:rsid w:val="00AC1099"/>
    <w:rsid w:val="00AC111A"/>
    <w:rsid w:val="00AC1818"/>
    <w:rsid w:val="00AC223F"/>
    <w:rsid w:val="00AC234B"/>
    <w:rsid w:val="00AC273B"/>
    <w:rsid w:val="00AC2F22"/>
    <w:rsid w:val="00AC3080"/>
    <w:rsid w:val="00AC3158"/>
    <w:rsid w:val="00AC332D"/>
    <w:rsid w:val="00AC3B89"/>
    <w:rsid w:val="00AC4458"/>
    <w:rsid w:val="00AC5476"/>
    <w:rsid w:val="00AC6524"/>
    <w:rsid w:val="00AD1BAB"/>
    <w:rsid w:val="00AD1BE4"/>
    <w:rsid w:val="00AD210E"/>
    <w:rsid w:val="00AD3A65"/>
    <w:rsid w:val="00AD3A8F"/>
    <w:rsid w:val="00AD401F"/>
    <w:rsid w:val="00AD4B9A"/>
    <w:rsid w:val="00AD52F8"/>
    <w:rsid w:val="00AD54ED"/>
    <w:rsid w:val="00AD699E"/>
    <w:rsid w:val="00AD752C"/>
    <w:rsid w:val="00AE109A"/>
    <w:rsid w:val="00AE1239"/>
    <w:rsid w:val="00AE1495"/>
    <w:rsid w:val="00AE183A"/>
    <w:rsid w:val="00AE1D5E"/>
    <w:rsid w:val="00AE23D1"/>
    <w:rsid w:val="00AE240A"/>
    <w:rsid w:val="00AE2FF2"/>
    <w:rsid w:val="00AE3D43"/>
    <w:rsid w:val="00AE49FB"/>
    <w:rsid w:val="00AE5018"/>
    <w:rsid w:val="00AE5D36"/>
    <w:rsid w:val="00AE71AA"/>
    <w:rsid w:val="00AE7C30"/>
    <w:rsid w:val="00AF00ED"/>
    <w:rsid w:val="00AF1AA7"/>
    <w:rsid w:val="00AF2077"/>
    <w:rsid w:val="00AF207F"/>
    <w:rsid w:val="00AF2BA4"/>
    <w:rsid w:val="00AF4980"/>
    <w:rsid w:val="00AF4F4D"/>
    <w:rsid w:val="00AF514D"/>
    <w:rsid w:val="00AF5A40"/>
    <w:rsid w:val="00AF5B0F"/>
    <w:rsid w:val="00AF63C6"/>
    <w:rsid w:val="00AF6C21"/>
    <w:rsid w:val="00AF6EFF"/>
    <w:rsid w:val="00AF7592"/>
    <w:rsid w:val="00B00581"/>
    <w:rsid w:val="00B006DB"/>
    <w:rsid w:val="00B008A8"/>
    <w:rsid w:val="00B01860"/>
    <w:rsid w:val="00B02440"/>
    <w:rsid w:val="00B02F93"/>
    <w:rsid w:val="00B0326C"/>
    <w:rsid w:val="00B03F11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3CD5"/>
    <w:rsid w:val="00B14762"/>
    <w:rsid w:val="00B155AF"/>
    <w:rsid w:val="00B1568C"/>
    <w:rsid w:val="00B1594B"/>
    <w:rsid w:val="00B1609F"/>
    <w:rsid w:val="00B16D9E"/>
    <w:rsid w:val="00B16F6E"/>
    <w:rsid w:val="00B17289"/>
    <w:rsid w:val="00B17638"/>
    <w:rsid w:val="00B176C8"/>
    <w:rsid w:val="00B17EE2"/>
    <w:rsid w:val="00B2191D"/>
    <w:rsid w:val="00B2293E"/>
    <w:rsid w:val="00B22DE0"/>
    <w:rsid w:val="00B23F28"/>
    <w:rsid w:val="00B23F46"/>
    <w:rsid w:val="00B24610"/>
    <w:rsid w:val="00B257F7"/>
    <w:rsid w:val="00B259D0"/>
    <w:rsid w:val="00B27236"/>
    <w:rsid w:val="00B30C57"/>
    <w:rsid w:val="00B3257D"/>
    <w:rsid w:val="00B32A1A"/>
    <w:rsid w:val="00B32BB8"/>
    <w:rsid w:val="00B32DE0"/>
    <w:rsid w:val="00B3338B"/>
    <w:rsid w:val="00B34005"/>
    <w:rsid w:val="00B3549D"/>
    <w:rsid w:val="00B35F8C"/>
    <w:rsid w:val="00B4041B"/>
    <w:rsid w:val="00B4069F"/>
    <w:rsid w:val="00B411B5"/>
    <w:rsid w:val="00B4146D"/>
    <w:rsid w:val="00B41FE2"/>
    <w:rsid w:val="00B43E08"/>
    <w:rsid w:val="00B43FF3"/>
    <w:rsid w:val="00B45AF9"/>
    <w:rsid w:val="00B47025"/>
    <w:rsid w:val="00B47A5E"/>
    <w:rsid w:val="00B50B7D"/>
    <w:rsid w:val="00B539CB"/>
    <w:rsid w:val="00B54FFF"/>
    <w:rsid w:val="00B55FFC"/>
    <w:rsid w:val="00B569F2"/>
    <w:rsid w:val="00B572A6"/>
    <w:rsid w:val="00B576BD"/>
    <w:rsid w:val="00B57AA0"/>
    <w:rsid w:val="00B57EF1"/>
    <w:rsid w:val="00B6028B"/>
    <w:rsid w:val="00B61160"/>
    <w:rsid w:val="00B61DDE"/>
    <w:rsid w:val="00B63614"/>
    <w:rsid w:val="00B6363B"/>
    <w:rsid w:val="00B63F5D"/>
    <w:rsid w:val="00B64523"/>
    <w:rsid w:val="00B64A99"/>
    <w:rsid w:val="00B6504D"/>
    <w:rsid w:val="00B65546"/>
    <w:rsid w:val="00B655BE"/>
    <w:rsid w:val="00B660B8"/>
    <w:rsid w:val="00B66A7F"/>
    <w:rsid w:val="00B66EF8"/>
    <w:rsid w:val="00B67EB4"/>
    <w:rsid w:val="00B7037E"/>
    <w:rsid w:val="00B716C9"/>
    <w:rsid w:val="00B72849"/>
    <w:rsid w:val="00B72B2C"/>
    <w:rsid w:val="00B7331A"/>
    <w:rsid w:val="00B752E9"/>
    <w:rsid w:val="00B77F06"/>
    <w:rsid w:val="00B803EF"/>
    <w:rsid w:val="00B81CCC"/>
    <w:rsid w:val="00B84400"/>
    <w:rsid w:val="00B845CB"/>
    <w:rsid w:val="00B847C5"/>
    <w:rsid w:val="00B84DEA"/>
    <w:rsid w:val="00B866E9"/>
    <w:rsid w:val="00B8758A"/>
    <w:rsid w:val="00B875AD"/>
    <w:rsid w:val="00B87720"/>
    <w:rsid w:val="00B87974"/>
    <w:rsid w:val="00B87B86"/>
    <w:rsid w:val="00B87BD1"/>
    <w:rsid w:val="00B87F82"/>
    <w:rsid w:val="00B90F3A"/>
    <w:rsid w:val="00B91F54"/>
    <w:rsid w:val="00B94002"/>
    <w:rsid w:val="00B94589"/>
    <w:rsid w:val="00B97C5D"/>
    <w:rsid w:val="00BA0CF4"/>
    <w:rsid w:val="00BA0FC7"/>
    <w:rsid w:val="00BA1434"/>
    <w:rsid w:val="00BA2603"/>
    <w:rsid w:val="00BA384E"/>
    <w:rsid w:val="00BA4B6D"/>
    <w:rsid w:val="00BA5306"/>
    <w:rsid w:val="00BA5375"/>
    <w:rsid w:val="00BA699D"/>
    <w:rsid w:val="00BA79E9"/>
    <w:rsid w:val="00BB0481"/>
    <w:rsid w:val="00BB0C64"/>
    <w:rsid w:val="00BB0E04"/>
    <w:rsid w:val="00BB1F98"/>
    <w:rsid w:val="00BB2B0C"/>
    <w:rsid w:val="00BB2DAD"/>
    <w:rsid w:val="00BB3493"/>
    <w:rsid w:val="00BB404F"/>
    <w:rsid w:val="00BB4096"/>
    <w:rsid w:val="00BB521F"/>
    <w:rsid w:val="00BC0812"/>
    <w:rsid w:val="00BC0D75"/>
    <w:rsid w:val="00BC1A39"/>
    <w:rsid w:val="00BC2270"/>
    <w:rsid w:val="00BC29BC"/>
    <w:rsid w:val="00BC2BBD"/>
    <w:rsid w:val="00BC4A02"/>
    <w:rsid w:val="00BC4A6F"/>
    <w:rsid w:val="00BC5099"/>
    <w:rsid w:val="00BC54C4"/>
    <w:rsid w:val="00BC6BFF"/>
    <w:rsid w:val="00BC7143"/>
    <w:rsid w:val="00BC7211"/>
    <w:rsid w:val="00BC75BA"/>
    <w:rsid w:val="00BD0277"/>
    <w:rsid w:val="00BD0783"/>
    <w:rsid w:val="00BD129A"/>
    <w:rsid w:val="00BD1D82"/>
    <w:rsid w:val="00BD1E9A"/>
    <w:rsid w:val="00BD25D5"/>
    <w:rsid w:val="00BD4C43"/>
    <w:rsid w:val="00BD621F"/>
    <w:rsid w:val="00BD68E2"/>
    <w:rsid w:val="00BD7180"/>
    <w:rsid w:val="00BD71D0"/>
    <w:rsid w:val="00BD72B7"/>
    <w:rsid w:val="00BD776C"/>
    <w:rsid w:val="00BE05C5"/>
    <w:rsid w:val="00BE064D"/>
    <w:rsid w:val="00BE0B1E"/>
    <w:rsid w:val="00BE0D58"/>
    <w:rsid w:val="00BE2130"/>
    <w:rsid w:val="00BE3270"/>
    <w:rsid w:val="00BE5655"/>
    <w:rsid w:val="00BE56A8"/>
    <w:rsid w:val="00BE5707"/>
    <w:rsid w:val="00BE6148"/>
    <w:rsid w:val="00BE69F3"/>
    <w:rsid w:val="00BE6B17"/>
    <w:rsid w:val="00BE6E1C"/>
    <w:rsid w:val="00BE7F08"/>
    <w:rsid w:val="00BF16FF"/>
    <w:rsid w:val="00BF24C7"/>
    <w:rsid w:val="00BF294A"/>
    <w:rsid w:val="00BF2C66"/>
    <w:rsid w:val="00BF31D5"/>
    <w:rsid w:val="00BF3641"/>
    <w:rsid w:val="00BF4195"/>
    <w:rsid w:val="00BF4B7C"/>
    <w:rsid w:val="00BF5489"/>
    <w:rsid w:val="00BF5702"/>
    <w:rsid w:val="00BF699D"/>
    <w:rsid w:val="00BF72E9"/>
    <w:rsid w:val="00BF7308"/>
    <w:rsid w:val="00C00006"/>
    <w:rsid w:val="00C0106D"/>
    <w:rsid w:val="00C01B4B"/>
    <w:rsid w:val="00C01CB1"/>
    <w:rsid w:val="00C021DC"/>
    <w:rsid w:val="00C03064"/>
    <w:rsid w:val="00C05F90"/>
    <w:rsid w:val="00C062B4"/>
    <w:rsid w:val="00C07210"/>
    <w:rsid w:val="00C07214"/>
    <w:rsid w:val="00C1012F"/>
    <w:rsid w:val="00C10AB2"/>
    <w:rsid w:val="00C10AD2"/>
    <w:rsid w:val="00C11639"/>
    <w:rsid w:val="00C12476"/>
    <w:rsid w:val="00C12A55"/>
    <w:rsid w:val="00C1490B"/>
    <w:rsid w:val="00C15314"/>
    <w:rsid w:val="00C15827"/>
    <w:rsid w:val="00C15AF0"/>
    <w:rsid w:val="00C1606E"/>
    <w:rsid w:val="00C1639D"/>
    <w:rsid w:val="00C1695A"/>
    <w:rsid w:val="00C16ECA"/>
    <w:rsid w:val="00C1734A"/>
    <w:rsid w:val="00C17560"/>
    <w:rsid w:val="00C200FB"/>
    <w:rsid w:val="00C2113B"/>
    <w:rsid w:val="00C211C2"/>
    <w:rsid w:val="00C214E7"/>
    <w:rsid w:val="00C21817"/>
    <w:rsid w:val="00C22453"/>
    <w:rsid w:val="00C2272B"/>
    <w:rsid w:val="00C22C87"/>
    <w:rsid w:val="00C23116"/>
    <w:rsid w:val="00C231AA"/>
    <w:rsid w:val="00C23AD7"/>
    <w:rsid w:val="00C242CA"/>
    <w:rsid w:val="00C25040"/>
    <w:rsid w:val="00C250C6"/>
    <w:rsid w:val="00C252C5"/>
    <w:rsid w:val="00C25406"/>
    <w:rsid w:val="00C266B2"/>
    <w:rsid w:val="00C26A71"/>
    <w:rsid w:val="00C2738A"/>
    <w:rsid w:val="00C27936"/>
    <w:rsid w:val="00C27DA6"/>
    <w:rsid w:val="00C31E31"/>
    <w:rsid w:val="00C32278"/>
    <w:rsid w:val="00C328E5"/>
    <w:rsid w:val="00C32A4F"/>
    <w:rsid w:val="00C32B89"/>
    <w:rsid w:val="00C3335B"/>
    <w:rsid w:val="00C34443"/>
    <w:rsid w:val="00C348B3"/>
    <w:rsid w:val="00C3530E"/>
    <w:rsid w:val="00C3586F"/>
    <w:rsid w:val="00C3596F"/>
    <w:rsid w:val="00C35A78"/>
    <w:rsid w:val="00C3629A"/>
    <w:rsid w:val="00C36944"/>
    <w:rsid w:val="00C3698D"/>
    <w:rsid w:val="00C40204"/>
    <w:rsid w:val="00C40825"/>
    <w:rsid w:val="00C412D8"/>
    <w:rsid w:val="00C414C4"/>
    <w:rsid w:val="00C41880"/>
    <w:rsid w:val="00C428E2"/>
    <w:rsid w:val="00C42FF2"/>
    <w:rsid w:val="00C431E8"/>
    <w:rsid w:val="00C4425D"/>
    <w:rsid w:val="00C45083"/>
    <w:rsid w:val="00C453F4"/>
    <w:rsid w:val="00C45C3E"/>
    <w:rsid w:val="00C464D9"/>
    <w:rsid w:val="00C467DC"/>
    <w:rsid w:val="00C473CC"/>
    <w:rsid w:val="00C473CE"/>
    <w:rsid w:val="00C473D3"/>
    <w:rsid w:val="00C47B99"/>
    <w:rsid w:val="00C50FBD"/>
    <w:rsid w:val="00C511C7"/>
    <w:rsid w:val="00C51787"/>
    <w:rsid w:val="00C51B23"/>
    <w:rsid w:val="00C52AEE"/>
    <w:rsid w:val="00C53C51"/>
    <w:rsid w:val="00C548D0"/>
    <w:rsid w:val="00C54CDB"/>
    <w:rsid w:val="00C55C5B"/>
    <w:rsid w:val="00C55FDC"/>
    <w:rsid w:val="00C60788"/>
    <w:rsid w:val="00C60C17"/>
    <w:rsid w:val="00C61095"/>
    <w:rsid w:val="00C614B5"/>
    <w:rsid w:val="00C61D06"/>
    <w:rsid w:val="00C62642"/>
    <w:rsid w:val="00C64938"/>
    <w:rsid w:val="00C654EC"/>
    <w:rsid w:val="00C65CD0"/>
    <w:rsid w:val="00C66B84"/>
    <w:rsid w:val="00C67A2D"/>
    <w:rsid w:val="00C67B74"/>
    <w:rsid w:val="00C70132"/>
    <w:rsid w:val="00C70601"/>
    <w:rsid w:val="00C7081C"/>
    <w:rsid w:val="00C70EB8"/>
    <w:rsid w:val="00C71BC1"/>
    <w:rsid w:val="00C722AD"/>
    <w:rsid w:val="00C73545"/>
    <w:rsid w:val="00C73F74"/>
    <w:rsid w:val="00C74DC1"/>
    <w:rsid w:val="00C76050"/>
    <w:rsid w:val="00C760FB"/>
    <w:rsid w:val="00C768BB"/>
    <w:rsid w:val="00C77D2D"/>
    <w:rsid w:val="00C82359"/>
    <w:rsid w:val="00C8243C"/>
    <w:rsid w:val="00C82FAF"/>
    <w:rsid w:val="00C83042"/>
    <w:rsid w:val="00C830DF"/>
    <w:rsid w:val="00C83907"/>
    <w:rsid w:val="00C83C30"/>
    <w:rsid w:val="00C84B69"/>
    <w:rsid w:val="00C84CEF"/>
    <w:rsid w:val="00C8506E"/>
    <w:rsid w:val="00C8513F"/>
    <w:rsid w:val="00C854FD"/>
    <w:rsid w:val="00C8614A"/>
    <w:rsid w:val="00C8654E"/>
    <w:rsid w:val="00C8673A"/>
    <w:rsid w:val="00C86BAF"/>
    <w:rsid w:val="00C9077F"/>
    <w:rsid w:val="00C90918"/>
    <w:rsid w:val="00C90E30"/>
    <w:rsid w:val="00C91167"/>
    <w:rsid w:val="00C9124D"/>
    <w:rsid w:val="00C929B8"/>
    <w:rsid w:val="00C92C72"/>
    <w:rsid w:val="00C93508"/>
    <w:rsid w:val="00C93A29"/>
    <w:rsid w:val="00C9439D"/>
    <w:rsid w:val="00C949BB"/>
    <w:rsid w:val="00C94EF6"/>
    <w:rsid w:val="00C94EF9"/>
    <w:rsid w:val="00C96207"/>
    <w:rsid w:val="00C96540"/>
    <w:rsid w:val="00C9700F"/>
    <w:rsid w:val="00CA058A"/>
    <w:rsid w:val="00CA19AB"/>
    <w:rsid w:val="00CA301D"/>
    <w:rsid w:val="00CA4A7D"/>
    <w:rsid w:val="00CA57FC"/>
    <w:rsid w:val="00CA6D07"/>
    <w:rsid w:val="00CA7328"/>
    <w:rsid w:val="00CA7368"/>
    <w:rsid w:val="00CA739E"/>
    <w:rsid w:val="00CA7D7C"/>
    <w:rsid w:val="00CB0B59"/>
    <w:rsid w:val="00CB4353"/>
    <w:rsid w:val="00CB68AC"/>
    <w:rsid w:val="00CB777C"/>
    <w:rsid w:val="00CB79EB"/>
    <w:rsid w:val="00CB7D25"/>
    <w:rsid w:val="00CC1413"/>
    <w:rsid w:val="00CC1AF9"/>
    <w:rsid w:val="00CC24B6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1FC8"/>
    <w:rsid w:val="00CD29AE"/>
    <w:rsid w:val="00CD2F24"/>
    <w:rsid w:val="00CD3C09"/>
    <w:rsid w:val="00CD3E43"/>
    <w:rsid w:val="00CD4CCE"/>
    <w:rsid w:val="00CD578A"/>
    <w:rsid w:val="00CD5DEB"/>
    <w:rsid w:val="00CD618E"/>
    <w:rsid w:val="00CD6F72"/>
    <w:rsid w:val="00CD777F"/>
    <w:rsid w:val="00CE0969"/>
    <w:rsid w:val="00CE10F2"/>
    <w:rsid w:val="00CE1815"/>
    <w:rsid w:val="00CE2171"/>
    <w:rsid w:val="00CE2786"/>
    <w:rsid w:val="00CE27E2"/>
    <w:rsid w:val="00CE2A0A"/>
    <w:rsid w:val="00CE6937"/>
    <w:rsid w:val="00CE719C"/>
    <w:rsid w:val="00CE7789"/>
    <w:rsid w:val="00CE7A6E"/>
    <w:rsid w:val="00CF0C25"/>
    <w:rsid w:val="00CF3AFE"/>
    <w:rsid w:val="00CF5682"/>
    <w:rsid w:val="00CF5EF5"/>
    <w:rsid w:val="00CF640F"/>
    <w:rsid w:val="00CF6CFF"/>
    <w:rsid w:val="00CF7123"/>
    <w:rsid w:val="00CF722C"/>
    <w:rsid w:val="00CF7388"/>
    <w:rsid w:val="00CF7FD8"/>
    <w:rsid w:val="00D00E52"/>
    <w:rsid w:val="00D01E59"/>
    <w:rsid w:val="00D02485"/>
    <w:rsid w:val="00D02C9B"/>
    <w:rsid w:val="00D05BE0"/>
    <w:rsid w:val="00D05CBD"/>
    <w:rsid w:val="00D05F84"/>
    <w:rsid w:val="00D072F5"/>
    <w:rsid w:val="00D07508"/>
    <w:rsid w:val="00D0791E"/>
    <w:rsid w:val="00D107C1"/>
    <w:rsid w:val="00D10806"/>
    <w:rsid w:val="00D10949"/>
    <w:rsid w:val="00D10D44"/>
    <w:rsid w:val="00D10F25"/>
    <w:rsid w:val="00D122C4"/>
    <w:rsid w:val="00D130B5"/>
    <w:rsid w:val="00D136D8"/>
    <w:rsid w:val="00D13B48"/>
    <w:rsid w:val="00D142F6"/>
    <w:rsid w:val="00D14E47"/>
    <w:rsid w:val="00D15373"/>
    <w:rsid w:val="00D1628F"/>
    <w:rsid w:val="00D169E5"/>
    <w:rsid w:val="00D1757F"/>
    <w:rsid w:val="00D20DC6"/>
    <w:rsid w:val="00D23440"/>
    <w:rsid w:val="00D23D5D"/>
    <w:rsid w:val="00D24A02"/>
    <w:rsid w:val="00D254F5"/>
    <w:rsid w:val="00D25E6D"/>
    <w:rsid w:val="00D26807"/>
    <w:rsid w:val="00D27603"/>
    <w:rsid w:val="00D27F18"/>
    <w:rsid w:val="00D30E61"/>
    <w:rsid w:val="00D31AC9"/>
    <w:rsid w:val="00D3217F"/>
    <w:rsid w:val="00D32221"/>
    <w:rsid w:val="00D32275"/>
    <w:rsid w:val="00D3273E"/>
    <w:rsid w:val="00D32A94"/>
    <w:rsid w:val="00D32E6F"/>
    <w:rsid w:val="00D3495E"/>
    <w:rsid w:val="00D34B7C"/>
    <w:rsid w:val="00D34DC6"/>
    <w:rsid w:val="00D35DF7"/>
    <w:rsid w:val="00D36BB1"/>
    <w:rsid w:val="00D37263"/>
    <w:rsid w:val="00D41996"/>
    <w:rsid w:val="00D41FC9"/>
    <w:rsid w:val="00D43817"/>
    <w:rsid w:val="00D43C89"/>
    <w:rsid w:val="00D46741"/>
    <w:rsid w:val="00D477F1"/>
    <w:rsid w:val="00D50460"/>
    <w:rsid w:val="00D50EC5"/>
    <w:rsid w:val="00D51623"/>
    <w:rsid w:val="00D535DF"/>
    <w:rsid w:val="00D54BF3"/>
    <w:rsid w:val="00D5504C"/>
    <w:rsid w:val="00D55B87"/>
    <w:rsid w:val="00D56B9F"/>
    <w:rsid w:val="00D57217"/>
    <w:rsid w:val="00D57356"/>
    <w:rsid w:val="00D57407"/>
    <w:rsid w:val="00D575CE"/>
    <w:rsid w:val="00D57BDB"/>
    <w:rsid w:val="00D607E4"/>
    <w:rsid w:val="00D61E41"/>
    <w:rsid w:val="00D63328"/>
    <w:rsid w:val="00D6476F"/>
    <w:rsid w:val="00D64DA1"/>
    <w:rsid w:val="00D64EE5"/>
    <w:rsid w:val="00D662E0"/>
    <w:rsid w:val="00D66987"/>
    <w:rsid w:val="00D66BCB"/>
    <w:rsid w:val="00D67BC4"/>
    <w:rsid w:val="00D7033F"/>
    <w:rsid w:val="00D70C91"/>
    <w:rsid w:val="00D72062"/>
    <w:rsid w:val="00D748DD"/>
    <w:rsid w:val="00D75343"/>
    <w:rsid w:val="00D75686"/>
    <w:rsid w:val="00D75DC0"/>
    <w:rsid w:val="00D75EE5"/>
    <w:rsid w:val="00D76D27"/>
    <w:rsid w:val="00D7704B"/>
    <w:rsid w:val="00D770C0"/>
    <w:rsid w:val="00D8128D"/>
    <w:rsid w:val="00D8158C"/>
    <w:rsid w:val="00D81DD2"/>
    <w:rsid w:val="00D82971"/>
    <w:rsid w:val="00D82A6E"/>
    <w:rsid w:val="00D83CB2"/>
    <w:rsid w:val="00D83E5F"/>
    <w:rsid w:val="00D83EE3"/>
    <w:rsid w:val="00D8447C"/>
    <w:rsid w:val="00D845DB"/>
    <w:rsid w:val="00D845DD"/>
    <w:rsid w:val="00D84696"/>
    <w:rsid w:val="00D86282"/>
    <w:rsid w:val="00D86A66"/>
    <w:rsid w:val="00D9088F"/>
    <w:rsid w:val="00D913E8"/>
    <w:rsid w:val="00D917FA"/>
    <w:rsid w:val="00D926E6"/>
    <w:rsid w:val="00D97421"/>
    <w:rsid w:val="00DA0190"/>
    <w:rsid w:val="00DA0728"/>
    <w:rsid w:val="00DA09BF"/>
    <w:rsid w:val="00DA21D7"/>
    <w:rsid w:val="00DA222D"/>
    <w:rsid w:val="00DA2B8A"/>
    <w:rsid w:val="00DA32BD"/>
    <w:rsid w:val="00DA3A59"/>
    <w:rsid w:val="00DA4546"/>
    <w:rsid w:val="00DA4B5E"/>
    <w:rsid w:val="00DA53D1"/>
    <w:rsid w:val="00DA56C5"/>
    <w:rsid w:val="00DA5F26"/>
    <w:rsid w:val="00DA5FE2"/>
    <w:rsid w:val="00DA61A8"/>
    <w:rsid w:val="00DA78C0"/>
    <w:rsid w:val="00DA7DCB"/>
    <w:rsid w:val="00DB00E3"/>
    <w:rsid w:val="00DB073D"/>
    <w:rsid w:val="00DB0AA5"/>
    <w:rsid w:val="00DB198D"/>
    <w:rsid w:val="00DB1F5B"/>
    <w:rsid w:val="00DB2EC0"/>
    <w:rsid w:val="00DB3723"/>
    <w:rsid w:val="00DB3D9C"/>
    <w:rsid w:val="00DB4651"/>
    <w:rsid w:val="00DB4BE3"/>
    <w:rsid w:val="00DB5390"/>
    <w:rsid w:val="00DB5489"/>
    <w:rsid w:val="00DB549A"/>
    <w:rsid w:val="00DB56DB"/>
    <w:rsid w:val="00DB626D"/>
    <w:rsid w:val="00DB69A3"/>
    <w:rsid w:val="00DB77D7"/>
    <w:rsid w:val="00DC0F50"/>
    <w:rsid w:val="00DC0FDB"/>
    <w:rsid w:val="00DC26CE"/>
    <w:rsid w:val="00DC3341"/>
    <w:rsid w:val="00DC381E"/>
    <w:rsid w:val="00DC3B9E"/>
    <w:rsid w:val="00DC4344"/>
    <w:rsid w:val="00DC507B"/>
    <w:rsid w:val="00DC7C98"/>
    <w:rsid w:val="00DD0824"/>
    <w:rsid w:val="00DD09AA"/>
    <w:rsid w:val="00DD0CAD"/>
    <w:rsid w:val="00DD1AE8"/>
    <w:rsid w:val="00DD224E"/>
    <w:rsid w:val="00DD3B33"/>
    <w:rsid w:val="00DD3B4B"/>
    <w:rsid w:val="00DD4AF6"/>
    <w:rsid w:val="00DD526B"/>
    <w:rsid w:val="00DD5917"/>
    <w:rsid w:val="00DD6317"/>
    <w:rsid w:val="00DD73B2"/>
    <w:rsid w:val="00DD7EF8"/>
    <w:rsid w:val="00DE1240"/>
    <w:rsid w:val="00DE18D5"/>
    <w:rsid w:val="00DE1B37"/>
    <w:rsid w:val="00DE2868"/>
    <w:rsid w:val="00DE2C34"/>
    <w:rsid w:val="00DE3125"/>
    <w:rsid w:val="00DE37AB"/>
    <w:rsid w:val="00DE3C99"/>
    <w:rsid w:val="00DE4BC2"/>
    <w:rsid w:val="00DE5CAF"/>
    <w:rsid w:val="00DE62A6"/>
    <w:rsid w:val="00DE7FE0"/>
    <w:rsid w:val="00DF1929"/>
    <w:rsid w:val="00DF1D3B"/>
    <w:rsid w:val="00DF78EF"/>
    <w:rsid w:val="00DF7CBA"/>
    <w:rsid w:val="00DF7E13"/>
    <w:rsid w:val="00E00D44"/>
    <w:rsid w:val="00E01BA7"/>
    <w:rsid w:val="00E04FD4"/>
    <w:rsid w:val="00E066B3"/>
    <w:rsid w:val="00E13CB5"/>
    <w:rsid w:val="00E14B01"/>
    <w:rsid w:val="00E15104"/>
    <w:rsid w:val="00E158A7"/>
    <w:rsid w:val="00E159AD"/>
    <w:rsid w:val="00E15E25"/>
    <w:rsid w:val="00E1635F"/>
    <w:rsid w:val="00E16430"/>
    <w:rsid w:val="00E1752C"/>
    <w:rsid w:val="00E17D41"/>
    <w:rsid w:val="00E203AC"/>
    <w:rsid w:val="00E20432"/>
    <w:rsid w:val="00E204DA"/>
    <w:rsid w:val="00E20C71"/>
    <w:rsid w:val="00E21C6B"/>
    <w:rsid w:val="00E222C0"/>
    <w:rsid w:val="00E224AD"/>
    <w:rsid w:val="00E227E5"/>
    <w:rsid w:val="00E23615"/>
    <w:rsid w:val="00E236DD"/>
    <w:rsid w:val="00E2387A"/>
    <w:rsid w:val="00E23C79"/>
    <w:rsid w:val="00E2511C"/>
    <w:rsid w:val="00E2588B"/>
    <w:rsid w:val="00E25A7A"/>
    <w:rsid w:val="00E25CED"/>
    <w:rsid w:val="00E26B1C"/>
    <w:rsid w:val="00E30940"/>
    <w:rsid w:val="00E32A6E"/>
    <w:rsid w:val="00E33BB5"/>
    <w:rsid w:val="00E34228"/>
    <w:rsid w:val="00E345B4"/>
    <w:rsid w:val="00E349EB"/>
    <w:rsid w:val="00E34E8D"/>
    <w:rsid w:val="00E35942"/>
    <w:rsid w:val="00E360A2"/>
    <w:rsid w:val="00E374D2"/>
    <w:rsid w:val="00E3781B"/>
    <w:rsid w:val="00E40139"/>
    <w:rsid w:val="00E4042A"/>
    <w:rsid w:val="00E4136D"/>
    <w:rsid w:val="00E41759"/>
    <w:rsid w:val="00E41F4A"/>
    <w:rsid w:val="00E4221C"/>
    <w:rsid w:val="00E42E15"/>
    <w:rsid w:val="00E43D3A"/>
    <w:rsid w:val="00E45B50"/>
    <w:rsid w:val="00E45C9B"/>
    <w:rsid w:val="00E46CE9"/>
    <w:rsid w:val="00E46FE3"/>
    <w:rsid w:val="00E47704"/>
    <w:rsid w:val="00E50365"/>
    <w:rsid w:val="00E50793"/>
    <w:rsid w:val="00E510FF"/>
    <w:rsid w:val="00E51BD5"/>
    <w:rsid w:val="00E530C8"/>
    <w:rsid w:val="00E5368A"/>
    <w:rsid w:val="00E53957"/>
    <w:rsid w:val="00E53AA8"/>
    <w:rsid w:val="00E53EC0"/>
    <w:rsid w:val="00E54E4E"/>
    <w:rsid w:val="00E5778B"/>
    <w:rsid w:val="00E5789C"/>
    <w:rsid w:val="00E60D79"/>
    <w:rsid w:val="00E62042"/>
    <w:rsid w:val="00E625CA"/>
    <w:rsid w:val="00E6306E"/>
    <w:rsid w:val="00E631C7"/>
    <w:rsid w:val="00E63305"/>
    <w:rsid w:val="00E63488"/>
    <w:rsid w:val="00E64700"/>
    <w:rsid w:val="00E64BB2"/>
    <w:rsid w:val="00E656D5"/>
    <w:rsid w:val="00E65748"/>
    <w:rsid w:val="00E6585C"/>
    <w:rsid w:val="00E660DD"/>
    <w:rsid w:val="00E67604"/>
    <w:rsid w:val="00E67917"/>
    <w:rsid w:val="00E67F1D"/>
    <w:rsid w:val="00E67F8F"/>
    <w:rsid w:val="00E72EE7"/>
    <w:rsid w:val="00E7371E"/>
    <w:rsid w:val="00E7403E"/>
    <w:rsid w:val="00E74C0F"/>
    <w:rsid w:val="00E754CA"/>
    <w:rsid w:val="00E75665"/>
    <w:rsid w:val="00E75A0D"/>
    <w:rsid w:val="00E75C10"/>
    <w:rsid w:val="00E75D1E"/>
    <w:rsid w:val="00E76485"/>
    <w:rsid w:val="00E776A0"/>
    <w:rsid w:val="00E800D1"/>
    <w:rsid w:val="00E80FE8"/>
    <w:rsid w:val="00E816A2"/>
    <w:rsid w:val="00E8193B"/>
    <w:rsid w:val="00E822F7"/>
    <w:rsid w:val="00E82DF9"/>
    <w:rsid w:val="00E831B0"/>
    <w:rsid w:val="00E8341F"/>
    <w:rsid w:val="00E83701"/>
    <w:rsid w:val="00E84697"/>
    <w:rsid w:val="00E84743"/>
    <w:rsid w:val="00E84A66"/>
    <w:rsid w:val="00E84C7E"/>
    <w:rsid w:val="00E86469"/>
    <w:rsid w:val="00E87050"/>
    <w:rsid w:val="00E909A3"/>
    <w:rsid w:val="00E90F5D"/>
    <w:rsid w:val="00E912FC"/>
    <w:rsid w:val="00E9148D"/>
    <w:rsid w:val="00E91D1B"/>
    <w:rsid w:val="00E920CA"/>
    <w:rsid w:val="00E92AA8"/>
    <w:rsid w:val="00E92F14"/>
    <w:rsid w:val="00E932FA"/>
    <w:rsid w:val="00E94EA7"/>
    <w:rsid w:val="00E953EE"/>
    <w:rsid w:val="00E957EE"/>
    <w:rsid w:val="00E95CFB"/>
    <w:rsid w:val="00E96646"/>
    <w:rsid w:val="00E96FDE"/>
    <w:rsid w:val="00E971A6"/>
    <w:rsid w:val="00E97732"/>
    <w:rsid w:val="00E97DF3"/>
    <w:rsid w:val="00EA0F7C"/>
    <w:rsid w:val="00EA2015"/>
    <w:rsid w:val="00EA203E"/>
    <w:rsid w:val="00EA20C6"/>
    <w:rsid w:val="00EA273E"/>
    <w:rsid w:val="00EA2A9A"/>
    <w:rsid w:val="00EA2ECB"/>
    <w:rsid w:val="00EA3B0B"/>
    <w:rsid w:val="00EA3F35"/>
    <w:rsid w:val="00EA4DFE"/>
    <w:rsid w:val="00EA5287"/>
    <w:rsid w:val="00EA5AE4"/>
    <w:rsid w:val="00EA6B7C"/>
    <w:rsid w:val="00EB0756"/>
    <w:rsid w:val="00EB1A04"/>
    <w:rsid w:val="00EB20C2"/>
    <w:rsid w:val="00EB269F"/>
    <w:rsid w:val="00EB3835"/>
    <w:rsid w:val="00EB3982"/>
    <w:rsid w:val="00EB465E"/>
    <w:rsid w:val="00EB47C5"/>
    <w:rsid w:val="00EB48A1"/>
    <w:rsid w:val="00EB4990"/>
    <w:rsid w:val="00EB5842"/>
    <w:rsid w:val="00EB6123"/>
    <w:rsid w:val="00EB731D"/>
    <w:rsid w:val="00EB7E75"/>
    <w:rsid w:val="00EC0098"/>
    <w:rsid w:val="00EC0323"/>
    <w:rsid w:val="00EC0E14"/>
    <w:rsid w:val="00EC124E"/>
    <w:rsid w:val="00EC1539"/>
    <w:rsid w:val="00EC1A05"/>
    <w:rsid w:val="00EC1DFB"/>
    <w:rsid w:val="00EC1F9D"/>
    <w:rsid w:val="00EC2CAD"/>
    <w:rsid w:val="00EC3AF0"/>
    <w:rsid w:val="00EC458C"/>
    <w:rsid w:val="00EC480E"/>
    <w:rsid w:val="00EC49F7"/>
    <w:rsid w:val="00EC5F5A"/>
    <w:rsid w:val="00EC6532"/>
    <w:rsid w:val="00EC65D0"/>
    <w:rsid w:val="00EC6A23"/>
    <w:rsid w:val="00EC6B0D"/>
    <w:rsid w:val="00EC776C"/>
    <w:rsid w:val="00EC7B5C"/>
    <w:rsid w:val="00ED00B2"/>
    <w:rsid w:val="00ED14A4"/>
    <w:rsid w:val="00ED29F9"/>
    <w:rsid w:val="00ED3768"/>
    <w:rsid w:val="00ED5205"/>
    <w:rsid w:val="00ED5CCD"/>
    <w:rsid w:val="00ED6D36"/>
    <w:rsid w:val="00ED7E5D"/>
    <w:rsid w:val="00EE12E4"/>
    <w:rsid w:val="00EE14BD"/>
    <w:rsid w:val="00EE1E5A"/>
    <w:rsid w:val="00EE2355"/>
    <w:rsid w:val="00EE24BA"/>
    <w:rsid w:val="00EE2656"/>
    <w:rsid w:val="00EE2728"/>
    <w:rsid w:val="00EE3F22"/>
    <w:rsid w:val="00EE41EA"/>
    <w:rsid w:val="00EE631C"/>
    <w:rsid w:val="00EE6555"/>
    <w:rsid w:val="00EE6B45"/>
    <w:rsid w:val="00EF0D54"/>
    <w:rsid w:val="00EF1079"/>
    <w:rsid w:val="00EF1AB0"/>
    <w:rsid w:val="00EF3635"/>
    <w:rsid w:val="00EF42D0"/>
    <w:rsid w:val="00EF4FA7"/>
    <w:rsid w:val="00EF5132"/>
    <w:rsid w:val="00EF6996"/>
    <w:rsid w:val="00EF6A64"/>
    <w:rsid w:val="00EF6BE2"/>
    <w:rsid w:val="00EF73B4"/>
    <w:rsid w:val="00EF78C2"/>
    <w:rsid w:val="00EF7CC4"/>
    <w:rsid w:val="00EF7D86"/>
    <w:rsid w:val="00EF7F86"/>
    <w:rsid w:val="00F00A86"/>
    <w:rsid w:val="00F00BAF"/>
    <w:rsid w:val="00F00CD3"/>
    <w:rsid w:val="00F016B1"/>
    <w:rsid w:val="00F01ADD"/>
    <w:rsid w:val="00F02055"/>
    <w:rsid w:val="00F027F3"/>
    <w:rsid w:val="00F02C29"/>
    <w:rsid w:val="00F03458"/>
    <w:rsid w:val="00F053A6"/>
    <w:rsid w:val="00F06CF8"/>
    <w:rsid w:val="00F0774F"/>
    <w:rsid w:val="00F07A26"/>
    <w:rsid w:val="00F07AE9"/>
    <w:rsid w:val="00F11ADA"/>
    <w:rsid w:val="00F11C98"/>
    <w:rsid w:val="00F1261D"/>
    <w:rsid w:val="00F1262A"/>
    <w:rsid w:val="00F12731"/>
    <w:rsid w:val="00F12B1C"/>
    <w:rsid w:val="00F1378F"/>
    <w:rsid w:val="00F1455B"/>
    <w:rsid w:val="00F14CC9"/>
    <w:rsid w:val="00F16326"/>
    <w:rsid w:val="00F17066"/>
    <w:rsid w:val="00F17A04"/>
    <w:rsid w:val="00F20202"/>
    <w:rsid w:val="00F20752"/>
    <w:rsid w:val="00F21CA2"/>
    <w:rsid w:val="00F21F88"/>
    <w:rsid w:val="00F24146"/>
    <w:rsid w:val="00F248C7"/>
    <w:rsid w:val="00F250F0"/>
    <w:rsid w:val="00F2517B"/>
    <w:rsid w:val="00F252E5"/>
    <w:rsid w:val="00F26B92"/>
    <w:rsid w:val="00F27AE8"/>
    <w:rsid w:val="00F27F5B"/>
    <w:rsid w:val="00F301B4"/>
    <w:rsid w:val="00F308C6"/>
    <w:rsid w:val="00F3170C"/>
    <w:rsid w:val="00F3297D"/>
    <w:rsid w:val="00F33A0B"/>
    <w:rsid w:val="00F3496F"/>
    <w:rsid w:val="00F35677"/>
    <w:rsid w:val="00F3570F"/>
    <w:rsid w:val="00F35A09"/>
    <w:rsid w:val="00F36419"/>
    <w:rsid w:val="00F366C4"/>
    <w:rsid w:val="00F36D11"/>
    <w:rsid w:val="00F374C7"/>
    <w:rsid w:val="00F410A5"/>
    <w:rsid w:val="00F411DE"/>
    <w:rsid w:val="00F41C04"/>
    <w:rsid w:val="00F41EE4"/>
    <w:rsid w:val="00F426A9"/>
    <w:rsid w:val="00F42CF9"/>
    <w:rsid w:val="00F438D0"/>
    <w:rsid w:val="00F43965"/>
    <w:rsid w:val="00F4436E"/>
    <w:rsid w:val="00F44379"/>
    <w:rsid w:val="00F44AA9"/>
    <w:rsid w:val="00F44DD1"/>
    <w:rsid w:val="00F456C8"/>
    <w:rsid w:val="00F45B44"/>
    <w:rsid w:val="00F45DA3"/>
    <w:rsid w:val="00F460D7"/>
    <w:rsid w:val="00F5156F"/>
    <w:rsid w:val="00F51D87"/>
    <w:rsid w:val="00F51F94"/>
    <w:rsid w:val="00F52032"/>
    <w:rsid w:val="00F5260D"/>
    <w:rsid w:val="00F53031"/>
    <w:rsid w:val="00F5322D"/>
    <w:rsid w:val="00F5369B"/>
    <w:rsid w:val="00F539CA"/>
    <w:rsid w:val="00F5538E"/>
    <w:rsid w:val="00F55637"/>
    <w:rsid w:val="00F56395"/>
    <w:rsid w:val="00F564EA"/>
    <w:rsid w:val="00F57705"/>
    <w:rsid w:val="00F57C6D"/>
    <w:rsid w:val="00F60CF8"/>
    <w:rsid w:val="00F61493"/>
    <w:rsid w:val="00F61D0A"/>
    <w:rsid w:val="00F62DC8"/>
    <w:rsid w:val="00F63253"/>
    <w:rsid w:val="00F634D4"/>
    <w:rsid w:val="00F636B1"/>
    <w:rsid w:val="00F647FB"/>
    <w:rsid w:val="00F649EF"/>
    <w:rsid w:val="00F6554A"/>
    <w:rsid w:val="00F65A0D"/>
    <w:rsid w:val="00F65B2A"/>
    <w:rsid w:val="00F66FE9"/>
    <w:rsid w:val="00F6748B"/>
    <w:rsid w:val="00F6784F"/>
    <w:rsid w:val="00F67DF6"/>
    <w:rsid w:val="00F67EE5"/>
    <w:rsid w:val="00F705BC"/>
    <w:rsid w:val="00F70A96"/>
    <w:rsid w:val="00F70B53"/>
    <w:rsid w:val="00F71624"/>
    <w:rsid w:val="00F71925"/>
    <w:rsid w:val="00F71A33"/>
    <w:rsid w:val="00F71AE8"/>
    <w:rsid w:val="00F73030"/>
    <w:rsid w:val="00F730EF"/>
    <w:rsid w:val="00F734B2"/>
    <w:rsid w:val="00F73761"/>
    <w:rsid w:val="00F73FA8"/>
    <w:rsid w:val="00F760A3"/>
    <w:rsid w:val="00F7669F"/>
    <w:rsid w:val="00F76B36"/>
    <w:rsid w:val="00F808BA"/>
    <w:rsid w:val="00F81AB7"/>
    <w:rsid w:val="00F844DF"/>
    <w:rsid w:val="00F844E1"/>
    <w:rsid w:val="00F85273"/>
    <w:rsid w:val="00F852AE"/>
    <w:rsid w:val="00F87880"/>
    <w:rsid w:val="00F9184B"/>
    <w:rsid w:val="00F9186E"/>
    <w:rsid w:val="00F92357"/>
    <w:rsid w:val="00F9600F"/>
    <w:rsid w:val="00FA0038"/>
    <w:rsid w:val="00FA0727"/>
    <w:rsid w:val="00FA150F"/>
    <w:rsid w:val="00FA1A16"/>
    <w:rsid w:val="00FA1BB2"/>
    <w:rsid w:val="00FA1EE9"/>
    <w:rsid w:val="00FA23A4"/>
    <w:rsid w:val="00FA24F4"/>
    <w:rsid w:val="00FA290E"/>
    <w:rsid w:val="00FA40FC"/>
    <w:rsid w:val="00FA466E"/>
    <w:rsid w:val="00FA4988"/>
    <w:rsid w:val="00FA4E31"/>
    <w:rsid w:val="00FA641A"/>
    <w:rsid w:val="00FA6F58"/>
    <w:rsid w:val="00FA7156"/>
    <w:rsid w:val="00FB18CD"/>
    <w:rsid w:val="00FB2985"/>
    <w:rsid w:val="00FB2B4F"/>
    <w:rsid w:val="00FB3A98"/>
    <w:rsid w:val="00FB3CE5"/>
    <w:rsid w:val="00FB43A6"/>
    <w:rsid w:val="00FB43B1"/>
    <w:rsid w:val="00FB5171"/>
    <w:rsid w:val="00FB5387"/>
    <w:rsid w:val="00FB5769"/>
    <w:rsid w:val="00FB5E61"/>
    <w:rsid w:val="00FB68BE"/>
    <w:rsid w:val="00FC10E5"/>
    <w:rsid w:val="00FC10FA"/>
    <w:rsid w:val="00FC1D54"/>
    <w:rsid w:val="00FC279D"/>
    <w:rsid w:val="00FC4C08"/>
    <w:rsid w:val="00FC54A4"/>
    <w:rsid w:val="00FC6DD0"/>
    <w:rsid w:val="00FC706B"/>
    <w:rsid w:val="00FC731E"/>
    <w:rsid w:val="00FD0150"/>
    <w:rsid w:val="00FD07A5"/>
    <w:rsid w:val="00FD0AE0"/>
    <w:rsid w:val="00FD1F21"/>
    <w:rsid w:val="00FD2AB3"/>
    <w:rsid w:val="00FD2E16"/>
    <w:rsid w:val="00FD3324"/>
    <w:rsid w:val="00FD48A9"/>
    <w:rsid w:val="00FD4948"/>
    <w:rsid w:val="00FD5982"/>
    <w:rsid w:val="00FD6B2C"/>
    <w:rsid w:val="00FD6D45"/>
    <w:rsid w:val="00FD6DE3"/>
    <w:rsid w:val="00FD76CC"/>
    <w:rsid w:val="00FE01AC"/>
    <w:rsid w:val="00FE0D01"/>
    <w:rsid w:val="00FE17E4"/>
    <w:rsid w:val="00FE223D"/>
    <w:rsid w:val="00FE3205"/>
    <w:rsid w:val="00FE3AF9"/>
    <w:rsid w:val="00FE3CFA"/>
    <w:rsid w:val="00FE4385"/>
    <w:rsid w:val="00FE4645"/>
    <w:rsid w:val="00FE4C60"/>
    <w:rsid w:val="00FE55C9"/>
    <w:rsid w:val="00FE5AD8"/>
    <w:rsid w:val="00FE76B5"/>
    <w:rsid w:val="00FE79A1"/>
    <w:rsid w:val="00FF0951"/>
    <w:rsid w:val="00FF117B"/>
    <w:rsid w:val="00FF16A8"/>
    <w:rsid w:val="00FF330B"/>
    <w:rsid w:val="00FF351D"/>
    <w:rsid w:val="00FF3EB0"/>
    <w:rsid w:val="00FF460C"/>
    <w:rsid w:val="00FF461E"/>
    <w:rsid w:val="00FF4F20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BD90A"/>
  <w15:docId w15:val="{044BAF2D-EA9F-4EA0-AA81-35E3BC0D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256B"/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link w:val="NagwekZnak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link w:val="TekstdymkaZnak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uiPriority w:val="59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apadokumentu1">
    <w:name w:val="Mapa dokumentu1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customStyle="1" w:styleId="TekstkomentarzaZnak">
    <w:name w:val="Tekst komentarza Znak"/>
    <w:link w:val="Tekstkomentarza"/>
    <w:uiPriority w:val="99"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styleId="Bezodstpw">
    <w:name w:val="No Spacing"/>
    <w:uiPriority w:val="1"/>
    <w:qFormat/>
    <w:rsid w:val="0018740C"/>
  </w:style>
  <w:style w:type="paragraph" w:styleId="Tekstpodstawowy2">
    <w:name w:val="Body Text 2"/>
    <w:basedOn w:val="Normalny"/>
    <w:link w:val="Tekstpodstawowy2Znak"/>
    <w:rsid w:val="00B176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7638"/>
  </w:style>
  <w:style w:type="paragraph" w:customStyle="1" w:styleId="ZnakZnakZnakZnak">
    <w:name w:val="Znak Znak Znak Znak"/>
    <w:basedOn w:val="Normalny"/>
    <w:rsid w:val="00C83907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ZnakZnakZnakZnak2">
    <w:name w:val="Znak Znak Znak Znak2"/>
    <w:basedOn w:val="Normalny"/>
    <w:rsid w:val="00AE71AA"/>
    <w:pPr>
      <w:spacing w:after="160" w:line="240" w:lineRule="exact"/>
    </w:pPr>
    <w:rPr>
      <w:rFonts w:ascii="Tahoma" w:hAnsi="Tahoma"/>
      <w:lang w:val="en-US" w:eastAsia="en-GB"/>
    </w:rPr>
  </w:style>
  <w:style w:type="paragraph" w:styleId="Lista-kontynuacja">
    <w:name w:val="List Continue"/>
    <w:basedOn w:val="Normalny"/>
    <w:rsid w:val="00AE71AA"/>
    <w:pPr>
      <w:spacing w:after="120"/>
      <w:ind w:left="283"/>
      <w:contextualSpacing/>
    </w:pPr>
  </w:style>
  <w:style w:type="character" w:customStyle="1" w:styleId="TytuZnak">
    <w:name w:val="Tytuł Znak"/>
    <w:link w:val="Tytu"/>
    <w:rsid w:val="002F2235"/>
    <w:rPr>
      <w:b/>
      <w:bCs/>
      <w:spacing w:val="40"/>
      <w:sz w:val="24"/>
      <w:szCs w:val="24"/>
      <w:lang w:eastAsia="ar-SA"/>
    </w:rPr>
  </w:style>
  <w:style w:type="numbering" w:customStyle="1" w:styleId="Bezlisty1">
    <w:name w:val="Bez listy1"/>
    <w:next w:val="Bezlisty"/>
    <w:semiHidden/>
    <w:unhideWhenUsed/>
    <w:rsid w:val="008242BF"/>
  </w:style>
  <w:style w:type="paragraph" w:customStyle="1" w:styleId="ZnakZnakZnakZnak1">
    <w:name w:val="Znak Znak Znak Znak1"/>
    <w:basedOn w:val="Normalny"/>
    <w:rsid w:val="008242BF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Nagwek2Znak">
    <w:name w:val="Nagłówek 2 Znak"/>
    <w:link w:val="Nagwek2"/>
    <w:rsid w:val="008242B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242BF"/>
    <w:rPr>
      <w:b/>
      <w:bCs/>
      <w:sz w:val="27"/>
      <w:szCs w:val="27"/>
    </w:rPr>
  </w:style>
  <w:style w:type="character" w:customStyle="1" w:styleId="Nagwek4Znak">
    <w:name w:val="Nagłówek 4 Znak"/>
    <w:link w:val="Nagwek4"/>
    <w:rsid w:val="008242BF"/>
    <w:rPr>
      <w:sz w:val="24"/>
      <w:u w:val="single"/>
      <w:lang w:eastAsia="ar-SA"/>
    </w:rPr>
  </w:style>
  <w:style w:type="character" w:customStyle="1" w:styleId="Nagwek5Znak">
    <w:name w:val="Nagłówek 5 Znak"/>
    <w:link w:val="Nagwek5"/>
    <w:rsid w:val="008242BF"/>
    <w:rPr>
      <w:sz w:val="24"/>
      <w:u w:val="single"/>
      <w:lang w:eastAsia="ar-SA"/>
    </w:rPr>
  </w:style>
  <w:style w:type="character" w:customStyle="1" w:styleId="Nagwek6Znak">
    <w:name w:val="Nagłówek 6 Znak"/>
    <w:link w:val="Nagwek6"/>
    <w:rsid w:val="008242BF"/>
    <w:rPr>
      <w:szCs w:val="24"/>
      <w:u w:val="single"/>
      <w:lang w:eastAsia="ar-SA"/>
    </w:rPr>
  </w:style>
  <w:style w:type="character" w:customStyle="1" w:styleId="Nagwek8Znak">
    <w:name w:val="Nagłówek 8 Znak"/>
    <w:link w:val="Nagwek8"/>
    <w:rsid w:val="008242BF"/>
    <w:rPr>
      <w:i/>
      <w:iCs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242BF"/>
  </w:style>
  <w:style w:type="paragraph" w:styleId="Tekstpodstawowy3">
    <w:name w:val="Body Text 3"/>
    <w:basedOn w:val="Normalny"/>
    <w:link w:val="Tekstpodstawowy3Znak"/>
    <w:rsid w:val="008242BF"/>
    <w:rPr>
      <w:b/>
      <w:sz w:val="24"/>
      <w:szCs w:val="24"/>
    </w:rPr>
  </w:style>
  <w:style w:type="character" w:customStyle="1" w:styleId="Tekstpodstawowy3Znak">
    <w:name w:val="Tekst podstawowy 3 Znak"/>
    <w:link w:val="Tekstpodstawowy3"/>
    <w:rsid w:val="008242BF"/>
    <w:rPr>
      <w:b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8242BF"/>
    <w:rPr>
      <w:sz w:val="24"/>
      <w:lang w:eastAsia="ar-SA"/>
    </w:rPr>
  </w:style>
  <w:style w:type="paragraph" w:styleId="Listapunktowana2">
    <w:name w:val="List Bullet 2"/>
    <w:basedOn w:val="Normalny"/>
    <w:autoRedefine/>
    <w:rsid w:val="008242BF"/>
    <w:pPr>
      <w:widowControl w:val="0"/>
      <w:tabs>
        <w:tab w:val="left" w:pos="643"/>
      </w:tabs>
      <w:overflowPunct w:val="0"/>
      <w:autoSpaceDE w:val="0"/>
      <w:autoSpaceDN w:val="0"/>
      <w:adjustRightInd w:val="0"/>
      <w:textAlignment w:val="baseline"/>
    </w:pPr>
    <w:rPr>
      <w:szCs w:val="22"/>
    </w:rPr>
  </w:style>
  <w:style w:type="paragraph" w:customStyle="1" w:styleId="BodyText21">
    <w:name w:val="Body Text 21"/>
    <w:basedOn w:val="Normalny"/>
    <w:rsid w:val="008242B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TekstdymkaZnak">
    <w:name w:val="Tekst dymka Znak"/>
    <w:link w:val="Tekstdymka"/>
    <w:rsid w:val="008242BF"/>
    <w:rPr>
      <w:rFonts w:ascii="Tahoma" w:hAnsi="Tahoma" w:cs="Tahoma"/>
      <w:sz w:val="16"/>
      <w:szCs w:val="16"/>
      <w:lang w:eastAsia="ar-SA"/>
    </w:rPr>
  </w:style>
  <w:style w:type="character" w:customStyle="1" w:styleId="luchili">
    <w:name w:val="luc_hili"/>
    <w:rsid w:val="008242BF"/>
  </w:style>
  <w:style w:type="table" w:styleId="rednialista2akcent1">
    <w:name w:val="Medium List 2 Accent 1"/>
    <w:basedOn w:val="Standardowy"/>
    <w:uiPriority w:val="66"/>
    <w:rsid w:val="00C61D06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Poprawka">
    <w:name w:val="Revision"/>
    <w:hidden/>
    <w:uiPriority w:val="99"/>
    <w:semiHidden/>
    <w:rsid w:val="00C61D06"/>
  </w:style>
  <w:style w:type="paragraph" w:customStyle="1" w:styleId="Akapitzlist1">
    <w:name w:val="Akapit z listą1"/>
    <w:basedOn w:val="Normalny"/>
    <w:rsid w:val="002365A9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character" w:styleId="Uwydatnienie">
    <w:name w:val="Emphasis"/>
    <w:uiPriority w:val="20"/>
    <w:qFormat/>
    <w:rsid w:val="00163D5A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9F725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F7250"/>
  </w:style>
  <w:style w:type="character" w:styleId="Odwoanieprzypisukocowego">
    <w:name w:val="endnote reference"/>
    <w:semiHidden/>
    <w:unhideWhenUsed/>
    <w:rsid w:val="009F7250"/>
    <w:rPr>
      <w:vertAlign w:val="superscript"/>
    </w:rPr>
  </w:style>
  <w:style w:type="character" w:styleId="Odwoanieprzypisudolnego">
    <w:name w:val="footnote reference"/>
    <w:uiPriority w:val="99"/>
    <w:rsid w:val="0066740A"/>
    <w:rPr>
      <w:sz w:val="20"/>
      <w:vertAlign w:val="superscript"/>
    </w:rPr>
  </w:style>
  <w:style w:type="paragraph" w:customStyle="1" w:styleId="Tiret0">
    <w:name w:val="Tiret 0"/>
    <w:basedOn w:val="Normalny"/>
    <w:rsid w:val="0066740A"/>
    <w:pPr>
      <w:numPr>
        <w:numId w:val="4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66740A"/>
    <w:pPr>
      <w:numPr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66740A"/>
    <w:pPr>
      <w:numPr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66740A"/>
    <w:pPr>
      <w:numPr>
        <w:ilvl w:val="1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66740A"/>
    <w:pPr>
      <w:numPr>
        <w:ilvl w:val="2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66740A"/>
    <w:pPr>
      <w:numPr>
        <w:ilvl w:val="3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82973"/>
    <w:rPr>
      <w:sz w:val="24"/>
      <w:szCs w:val="24"/>
    </w:rPr>
  </w:style>
  <w:style w:type="character" w:customStyle="1" w:styleId="ZnakZnak7">
    <w:name w:val="Znak Znak7"/>
    <w:rsid w:val="00A46F41"/>
    <w:rPr>
      <w:rFonts w:ascii="Arial" w:hAnsi="Arial" w:cs="Arial"/>
      <w:sz w:val="24"/>
      <w:szCs w:val="24"/>
      <w:lang w:val="pl-PL" w:bidi="ar-SA"/>
    </w:rPr>
  </w:style>
  <w:style w:type="character" w:customStyle="1" w:styleId="googqs-tidbit1">
    <w:name w:val="goog_qs-tidbit1"/>
    <w:rsid w:val="00A46F41"/>
    <w:rPr>
      <w:vanish w:val="0"/>
    </w:rPr>
  </w:style>
  <w:style w:type="character" w:customStyle="1" w:styleId="Nierozpoznanawzmianka1">
    <w:name w:val="Nierozpoznana wzmianka1"/>
    <w:uiPriority w:val="99"/>
    <w:semiHidden/>
    <w:unhideWhenUsed/>
    <w:rsid w:val="00123350"/>
    <w:rPr>
      <w:color w:val="605E5C"/>
      <w:shd w:val="clear" w:color="auto" w:fill="E1DFDD"/>
    </w:rPr>
  </w:style>
  <w:style w:type="paragraph" w:customStyle="1" w:styleId="Normal0">
    <w:name w:val="Normal_0"/>
    <w:rsid w:val="00486EF1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26E84-9705-49EB-AB3C-6A276EC0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898</CharactersWithSpaces>
  <SharedDoc>false</SharedDoc>
  <HLinks>
    <vt:vector size="78" baseType="variant">
      <vt:variant>
        <vt:i4>786437</vt:i4>
      </vt:variant>
      <vt:variant>
        <vt:i4>36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33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30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27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24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21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15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6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786437</vt:i4>
      </vt:variant>
      <vt:variant>
        <vt:i4>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589950</vt:i4>
      </vt:variant>
      <vt:variant>
        <vt:i4>0</vt:i4>
      </vt:variant>
      <vt:variant>
        <vt:i4>0</vt:i4>
      </vt:variant>
      <vt:variant>
        <vt:i4>5</vt:i4>
      </vt:variant>
      <vt:variant>
        <vt:lpwstr>mailto:przetargi@um.kolobrzeg.pl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Jacek Retman</cp:lastModifiedBy>
  <cp:revision>14</cp:revision>
  <cp:lastPrinted>2019-11-22T09:10:00Z</cp:lastPrinted>
  <dcterms:created xsi:type="dcterms:W3CDTF">2024-03-19T10:12:00Z</dcterms:created>
  <dcterms:modified xsi:type="dcterms:W3CDTF">2025-01-31T11:11:00Z</dcterms:modified>
</cp:coreProperties>
</file>