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0E61A" w14:textId="1E7F75F4" w:rsidR="00DA509A" w:rsidRPr="00EC0ED8" w:rsidRDefault="009D515A" w:rsidP="00EF0FD7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="0090420C" w:rsidRPr="00EC0ED8">
        <w:rPr>
          <w:rFonts w:ascii="Cambria" w:hAnsi="Cambria" w:cs="Arial"/>
          <w:sz w:val="20"/>
          <w:szCs w:val="20"/>
        </w:rPr>
        <w:t xml:space="preserve">                 </w:t>
      </w:r>
      <w:r w:rsidR="00E23EF5" w:rsidRPr="00EC0ED8">
        <w:rPr>
          <w:rFonts w:ascii="Cambria" w:hAnsi="Cambria" w:cs="Arial"/>
          <w:sz w:val="20"/>
          <w:szCs w:val="20"/>
        </w:rPr>
        <w:t xml:space="preserve">                              </w:t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D37E9A"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Pr="00EC0ED8">
        <w:rPr>
          <w:rFonts w:ascii="Cambria" w:hAnsi="Cambria" w:cs="Arial"/>
          <w:sz w:val="20"/>
          <w:szCs w:val="20"/>
        </w:rPr>
        <w:t xml:space="preserve"> </w:t>
      </w:r>
      <w:proofErr w:type="gramStart"/>
      <w:r w:rsidRPr="00EC0ED8">
        <w:rPr>
          <w:rFonts w:ascii="Cambria" w:hAnsi="Cambria" w:cs="Arial"/>
          <w:sz w:val="20"/>
          <w:szCs w:val="20"/>
        </w:rPr>
        <w:t xml:space="preserve">nr </w:t>
      </w:r>
      <w:r w:rsidR="00983423" w:rsidRPr="00EC0ED8">
        <w:rPr>
          <w:rFonts w:ascii="Cambria" w:hAnsi="Cambria" w:cs="Arial"/>
          <w:sz w:val="20"/>
          <w:szCs w:val="20"/>
        </w:rPr>
        <w:t xml:space="preserve">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</w:t>
      </w:r>
      <w:proofErr w:type="gramEnd"/>
      <w:r w:rsidR="00D62E51" w:rsidRPr="00EC0ED8">
        <w:rPr>
          <w:rFonts w:ascii="Cambria" w:hAnsi="Cambria" w:cs="Arial"/>
          <w:sz w:val="20"/>
          <w:szCs w:val="20"/>
        </w:rPr>
        <w:t xml:space="preserve"> SWZ</w:t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  <w:t xml:space="preserve">                                  </w:t>
      </w:r>
    </w:p>
    <w:p w14:paraId="03082C65" w14:textId="2EA1ADEE"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proofErr w:type="gramStart"/>
      <w:r w:rsidRPr="00EC0ED8">
        <w:rPr>
          <w:rFonts w:ascii="Cambria" w:hAnsi="Cambria" w:cs="Arial"/>
          <w:sz w:val="20"/>
          <w:szCs w:val="20"/>
        </w:rPr>
        <w:t xml:space="preserve">………………  </w:t>
      </w:r>
      <w:proofErr w:type="spellStart"/>
      <w:r w:rsidRPr="00EC0ED8">
        <w:rPr>
          <w:rFonts w:ascii="Cambria" w:hAnsi="Cambria" w:cs="Arial"/>
          <w:sz w:val="20"/>
          <w:szCs w:val="20"/>
        </w:rPr>
        <w:t>dn</w:t>
      </w:r>
      <w:proofErr w:type="spellEnd"/>
      <w:proofErr w:type="gramEnd"/>
      <w:r w:rsidR="00DA509A" w:rsidRPr="00EC0ED8">
        <w:rPr>
          <w:rFonts w:ascii="Cambria" w:hAnsi="Cambria" w:cs="Arial"/>
          <w:sz w:val="20"/>
          <w:szCs w:val="20"/>
        </w:rPr>
        <w:t>………………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215094">
        <w:rPr>
          <w:rFonts w:ascii="Cambria" w:hAnsi="Cambria" w:cs="Arial"/>
          <w:sz w:val="20"/>
          <w:szCs w:val="20"/>
        </w:rPr>
        <w:t>3</w:t>
      </w:r>
      <w:r w:rsidR="003E134C" w:rsidRPr="00EC0ED8">
        <w:rPr>
          <w:rFonts w:ascii="Cambria" w:hAnsi="Cambria" w:cs="Arial"/>
          <w:sz w:val="20"/>
          <w:szCs w:val="20"/>
        </w:rPr>
        <w:t xml:space="preserve">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14:paraId="6B9BD3F7" w14:textId="77777777"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................................................</w:t>
      </w:r>
    </w:p>
    <w:p w14:paraId="541F8A31" w14:textId="07E1FB82"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</w:p>
    <w:p w14:paraId="59055417" w14:textId="77777777"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  <w:lang w:val="pl-PL"/>
        </w:rPr>
      </w:pPr>
    </w:p>
    <w:p w14:paraId="5AC5C7FB" w14:textId="77777777"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  <w:lang w:val="pl-PL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</w:t>
      </w:r>
      <w:proofErr w:type="gramStart"/>
      <w:r w:rsidR="00DA509A" w:rsidRPr="00EC0ED8">
        <w:rPr>
          <w:rFonts w:cs="Arial"/>
          <w:iCs/>
          <w:color w:val="auto"/>
          <w:sz w:val="20"/>
          <w:szCs w:val="20"/>
        </w:rPr>
        <w:t>A  C</w:t>
      </w:r>
      <w:proofErr w:type="gramEnd"/>
      <w:r w:rsidR="00DA509A" w:rsidRPr="00EC0ED8">
        <w:rPr>
          <w:rFonts w:cs="Arial"/>
          <w:iCs/>
          <w:color w:val="auto"/>
          <w:sz w:val="20"/>
          <w:szCs w:val="20"/>
        </w:rPr>
        <w:t xml:space="preserve"> E N O W A</w:t>
      </w:r>
    </w:p>
    <w:p w14:paraId="40999FCD" w14:textId="6C12EB59"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14:paraId="41B91DD9" w14:textId="77777777" w:rsidR="00DE45EB" w:rsidRDefault="00DE45EB" w:rsidP="00F621D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FC0B2DD" w14:textId="470C3FDB" w:rsidR="00DE45EB" w:rsidRPr="00EC0ED8" w:rsidRDefault="008D6710" w:rsidP="00F621D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„Przebudowa drogi</w:t>
      </w:r>
      <w:r w:rsidR="000B78BB">
        <w:rPr>
          <w:rFonts w:ascii="Cambria" w:hAnsi="Cambria" w:cs="Arial"/>
          <w:b/>
          <w:bCs/>
          <w:sz w:val="20"/>
          <w:szCs w:val="20"/>
        </w:rPr>
        <w:t xml:space="preserve"> </w:t>
      </w:r>
      <w:bookmarkStart w:id="0" w:name="_GoBack"/>
      <w:bookmarkEnd w:id="0"/>
      <w:r>
        <w:rPr>
          <w:rFonts w:ascii="Cambria" w:hAnsi="Cambria" w:cs="Arial"/>
          <w:b/>
          <w:bCs/>
          <w:sz w:val="20"/>
          <w:szCs w:val="20"/>
        </w:rPr>
        <w:t xml:space="preserve"> w miejscowości Suchowola</w:t>
      </w:r>
      <w:r>
        <w:rPr>
          <w:rFonts w:ascii="Cambria" w:hAnsi="Cambria" w:cs="Arial"/>
          <w:b/>
          <w:color w:val="000000"/>
          <w:sz w:val="20"/>
          <w:szCs w:val="20"/>
        </w:rPr>
        <w:t>”</w:t>
      </w:r>
    </w:p>
    <w:p w14:paraId="12D41D4B" w14:textId="17AF915C" w:rsidR="002858C6" w:rsidRPr="00EC0ED8" w:rsidRDefault="00016153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proofErr w:type="gramStart"/>
      <w:r w:rsidRPr="00EC0ED8">
        <w:rPr>
          <w:rFonts w:ascii="Cambria" w:hAnsi="Cambria" w:cs="Arial"/>
          <w:sz w:val="20"/>
          <w:szCs w:val="20"/>
        </w:rPr>
        <w:t>zgodnie</w:t>
      </w:r>
      <w:proofErr w:type="gramEnd"/>
      <w:r w:rsidRPr="00EC0ED8">
        <w:rPr>
          <w:rFonts w:ascii="Cambria" w:hAnsi="Cambria" w:cs="Arial"/>
          <w:sz w:val="20"/>
          <w:szCs w:val="20"/>
        </w:rPr>
        <w:t xml:space="preserve"> z wymaganiami określonymi w specyfikacji warunków zamówienia dla tego </w:t>
      </w:r>
      <w:r w:rsidR="003B58FD">
        <w:rPr>
          <w:rFonts w:ascii="Cambria" w:hAnsi="Cambria" w:cs="Arial"/>
          <w:sz w:val="20"/>
          <w:szCs w:val="20"/>
        </w:rPr>
        <w:t xml:space="preserve">postępowania </w:t>
      </w:r>
      <w:r w:rsidR="003B58FD" w:rsidRPr="00EC0ED8">
        <w:rPr>
          <w:rFonts w:ascii="Cambria" w:hAnsi="Cambria" w:cs="Arial"/>
          <w:sz w:val="20"/>
          <w:szCs w:val="20"/>
        </w:rPr>
        <w:t>składamy</w:t>
      </w:r>
      <w:r w:rsidRPr="00EC0ED8">
        <w:rPr>
          <w:rFonts w:ascii="Cambria" w:hAnsi="Cambria" w:cs="Arial"/>
          <w:sz w:val="20"/>
          <w:szCs w:val="20"/>
        </w:rPr>
        <w:t xml:space="preserve"> niniejszą ofertę:</w:t>
      </w:r>
    </w:p>
    <w:p w14:paraId="6E74718D" w14:textId="77777777" w:rsidR="002858C6" w:rsidRPr="00EC0ED8" w:rsidRDefault="002858C6" w:rsidP="002858C6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EC0ED8" w14:paraId="31CFD468" w14:textId="77777777" w:rsidTr="00BA0FBA">
        <w:trPr>
          <w:trHeight w:val="2137"/>
        </w:trPr>
        <w:tc>
          <w:tcPr>
            <w:tcW w:w="8759" w:type="dxa"/>
          </w:tcPr>
          <w:p w14:paraId="04352DFB" w14:textId="77777777" w:rsidR="00A7299C" w:rsidRPr="00EC0ED8" w:rsidRDefault="00A7299C" w:rsidP="00B66728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991C11F" w14:textId="3FEA9F38" w:rsidR="00F63B18" w:rsidRPr="00EC0ED8" w:rsidRDefault="00B66728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</w:t>
            </w:r>
            <w:proofErr w:type="gramStart"/>
            <w:r w:rsidRPr="00EC0ED8">
              <w:rPr>
                <w:rFonts w:ascii="Cambria" w:hAnsi="Cambria" w:cs="Arial"/>
                <w:sz w:val="20"/>
                <w:szCs w:val="20"/>
              </w:rPr>
              <w:t xml:space="preserve">zamówienia </w:t>
            </w:r>
            <w:r w:rsidR="009460C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oferujemy</w:t>
            </w:r>
            <w:proofErr w:type="gramEnd"/>
            <w:r w:rsidRPr="00EC0ED8">
              <w:rPr>
                <w:rFonts w:ascii="Cambria" w:hAnsi="Cambria" w:cs="Arial"/>
                <w:sz w:val="20"/>
                <w:szCs w:val="20"/>
              </w:rPr>
              <w:t xml:space="preserve"> cenę w kwocie łącznej brutto: </w:t>
            </w:r>
          </w:p>
          <w:p w14:paraId="39980E1A" w14:textId="77777777" w:rsidR="00F63B18" w:rsidRPr="00EC0ED8" w:rsidRDefault="00F63B18" w:rsidP="00F63B1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</w:t>
            </w:r>
            <w:proofErr w:type="gramStart"/>
            <w:r w:rsidRPr="00EC0ED8">
              <w:rPr>
                <w:rFonts w:ascii="Cambria" w:hAnsi="Cambria" w:cs="Arial"/>
                <w:b/>
                <w:sz w:val="20"/>
                <w:szCs w:val="20"/>
              </w:rPr>
              <w:t>złotych</w:t>
            </w:r>
            <w:proofErr w:type="gramEnd"/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proofErr w:type="gramStart"/>
            <w:r w:rsidRPr="00EC0ED8">
              <w:rPr>
                <w:rFonts w:ascii="Cambria" w:hAnsi="Cambria" w:cs="Arial"/>
                <w:sz w:val="20"/>
                <w:szCs w:val="20"/>
              </w:rPr>
              <w:t>w</w:t>
            </w:r>
            <w:proofErr w:type="gramEnd"/>
            <w:r w:rsidRPr="00EC0ED8">
              <w:rPr>
                <w:rFonts w:ascii="Cambria" w:hAnsi="Cambria" w:cs="Arial"/>
                <w:sz w:val="20"/>
                <w:szCs w:val="20"/>
              </w:rPr>
              <w:t xml:space="preserve"> tym podatek VAT.</w:t>
            </w:r>
          </w:p>
          <w:p w14:paraId="158BDDFC" w14:textId="65B8C292" w:rsidR="00C140D4" w:rsidRPr="006F0D62" w:rsidRDefault="00F63B18" w:rsidP="008B1E74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</w:t>
            </w:r>
            <w:proofErr w:type="gramStart"/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gwarancji jakości</w:t>
            </w:r>
            <w:proofErr w:type="gramEnd"/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 xml:space="preserve">………….. </w:t>
            </w:r>
            <w:proofErr w:type="gramStart"/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miesięcy</w:t>
            </w:r>
            <w:proofErr w:type="gramEnd"/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</w:tc>
      </w:tr>
    </w:tbl>
    <w:p w14:paraId="0D1454AE" w14:textId="45682CD2" w:rsidR="00B66728" w:rsidRDefault="00B66728" w:rsidP="00B66728">
      <w:pPr>
        <w:tabs>
          <w:tab w:val="left" w:pos="426"/>
        </w:tabs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p w14:paraId="600141D8" w14:textId="77777777" w:rsidR="00BB5390" w:rsidRPr="00EC0ED8" w:rsidRDefault="00BB5390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B47E2DF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7FD751F6" w14:textId="204AB6BE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</w:t>
      </w:r>
      <w:proofErr w:type="gramStart"/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ust. </w:t>
      </w:r>
      <w:r w:rsidR="00687B09">
        <w:rPr>
          <w:rFonts w:ascii="Cambria" w:eastAsia="Arial Unicode MS" w:hAnsi="Cambria" w:cs="Arial"/>
          <w:b/>
          <w:sz w:val="20"/>
          <w:szCs w:val="20"/>
        </w:rPr>
        <w:t>4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  </w:t>
      </w:r>
      <w:r w:rsidRPr="00EC0ED8">
        <w:rPr>
          <w:rFonts w:ascii="Cambria" w:eastAsia="Arial Unicode MS" w:hAnsi="Cambria" w:cs="Arial"/>
          <w:b/>
          <w:sz w:val="20"/>
          <w:szCs w:val="20"/>
        </w:rPr>
        <w:t>SWZ</w:t>
      </w:r>
      <w:proofErr w:type="gramEnd"/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 xml:space="preserve">obowiązku podatkowego zgodnie z przepisami o podatku od </w:t>
      </w:r>
      <w:proofErr w:type="gramStart"/>
      <w:r w:rsidRPr="00EC0ED8">
        <w:rPr>
          <w:rFonts w:ascii="Cambria" w:hAnsi="Cambria" w:cs="Arial"/>
          <w:b/>
          <w:color w:val="000000"/>
          <w:sz w:val="20"/>
          <w:szCs w:val="20"/>
        </w:rPr>
        <w:t>towarów</w:t>
      </w:r>
      <w:proofErr w:type="gramEnd"/>
      <w:r w:rsidRPr="00EC0ED8">
        <w:rPr>
          <w:rFonts w:ascii="Cambria" w:hAnsi="Cambria" w:cs="Arial"/>
          <w:b/>
          <w:color w:val="000000"/>
          <w:sz w:val="20"/>
          <w:szCs w:val="20"/>
        </w:rPr>
        <w:t xml:space="preserve"> i usług (VAT) wskazując nazwę (rodzaj) towaru lub usługi, których dostawa lub świadczenie będzie prowadzić do jego powstania, oraz wskazując ich wartość bez kwoty podatku.</w:t>
      </w:r>
    </w:p>
    <w:p w14:paraId="0270391E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64BD2FF" w14:textId="77777777"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3AA8C094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 xml:space="preserve">..........................................   Numer </w:t>
      </w:r>
      <w:proofErr w:type="gramStart"/>
      <w:r w:rsidRPr="00EC0ED8">
        <w:rPr>
          <w:rFonts w:ascii="Cambria" w:hAnsi="Cambria" w:cs="Arial"/>
          <w:sz w:val="20"/>
          <w:szCs w:val="20"/>
        </w:rPr>
        <w:t>NIP: ..........................................</w:t>
      </w:r>
      <w:proofErr w:type="gramEnd"/>
    </w:p>
    <w:p w14:paraId="76F0BCE3" w14:textId="5D1DBEFC" w:rsidR="00016153" w:rsidRPr="00EC0ED8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14:paraId="5934C0E8" w14:textId="2C269AD6" w:rsidR="00771C89" w:rsidRPr="00EC0ED8" w:rsidRDefault="00771C89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e-mail gwaranta do zwrotu wadium (wniesionego w formie gwarancji) ………………………………………………….</w:t>
      </w:r>
    </w:p>
    <w:p w14:paraId="3055687B" w14:textId="77777777" w:rsidR="00222248" w:rsidRPr="00EC0ED8" w:rsidRDefault="00222248" w:rsidP="00222248">
      <w:pPr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Nr. Rachunku do zwrotu wadium ……………………………………………………………………….</w:t>
      </w:r>
    </w:p>
    <w:p w14:paraId="600EBC29" w14:textId="77777777" w:rsidR="00222248" w:rsidRPr="00EC0ED8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0C8B497A" w14:textId="2B8286C5" w:rsidR="003E134C" w:rsidRPr="00EC0ED8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568E8E48" w14:textId="252A79EC"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35F54C81" w14:textId="69941605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14:paraId="1E84BD5E" w14:textId="48FE9DA4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lastRenderedPageBreak/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śmy</w:t>
      </w:r>
      <w:proofErr w:type="spellEnd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: </w:t>
      </w:r>
    </w:p>
    <w:p w14:paraId="6B76780D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6CF677F8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Oferta wraz z załącznikami została złożona na </w:t>
      </w:r>
      <w:r w:rsidRPr="00EC0ED8">
        <w:rPr>
          <w:rFonts w:ascii="Cambria" w:hAnsi="Cambria" w:cs="Arial"/>
          <w:b/>
          <w:sz w:val="20"/>
          <w:szCs w:val="20"/>
        </w:rPr>
        <w:t>…....</w:t>
      </w:r>
      <w:r w:rsidRPr="00EC0ED8">
        <w:rPr>
          <w:rFonts w:ascii="Cambria" w:hAnsi="Cambria" w:cs="Arial"/>
          <w:sz w:val="20"/>
          <w:szCs w:val="20"/>
        </w:rPr>
        <w:t xml:space="preserve"> </w:t>
      </w:r>
      <w:proofErr w:type="gramStart"/>
      <w:r w:rsidRPr="00EC0ED8">
        <w:rPr>
          <w:rFonts w:ascii="Cambria" w:hAnsi="Cambria" w:cs="Arial"/>
          <w:sz w:val="20"/>
          <w:szCs w:val="20"/>
        </w:rPr>
        <w:t>stronach</w:t>
      </w:r>
      <w:proofErr w:type="gramEnd"/>
      <w:r w:rsidRPr="00EC0ED8">
        <w:rPr>
          <w:rFonts w:ascii="Cambria" w:hAnsi="Cambria" w:cs="Arial"/>
          <w:sz w:val="20"/>
          <w:szCs w:val="20"/>
        </w:rPr>
        <w:t xml:space="preserve"> kolejno ponumerowanych od nr </w:t>
      </w:r>
      <w:r w:rsidRPr="00EC0ED8">
        <w:rPr>
          <w:rFonts w:ascii="Cambria" w:hAnsi="Cambria" w:cs="Arial"/>
          <w:b/>
          <w:sz w:val="20"/>
          <w:szCs w:val="20"/>
        </w:rPr>
        <w:t>…</w:t>
      </w:r>
      <w:r w:rsidR="00F30C2A" w:rsidRPr="00EC0ED8">
        <w:rPr>
          <w:rFonts w:ascii="Cambria" w:hAnsi="Cambria" w:cs="Arial"/>
          <w:b/>
          <w:sz w:val="20"/>
          <w:szCs w:val="20"/>
        </w:rPr>
        <w:t>…..</w:t>
      </w:r>
      <w:r w:rsidRPr="00EC0ED8">
        <w:rPr>
          <w:rFonts w:ascii="Cambria" w:hAnsi="Cambria" w:cs="Arial"/>
          <w:b/>
          <w:sz w:val="20"/>
          <w:szCs w:val="20"/>
        </w:rPr>
        <w:t xml:space="preserve">.. </w:t>
      </w:r>
      <w:r w:rsidRPr="00EC0ED8">
        <w:rPr>
          <w:rFonts w:ascii="Cambria" w:hAnsi="Cambria" w:cs="Arial"/>
          <w:sz w:val="20"/>
          <w:szCs w:val="20"/>
        </w:rPr>
        <w:t xml:space="preserve">do nr </w:t>
      </w:r>
      <w:r w:rsidRPr="00EC0ED8">
        <w:rPr>
          <w:rFonts w:ascii="Cambria" w:hAnsi="Cambria" w:cs="Arial"/>
          <w:b/>
          <w:sz w:val="20"/>
          <w:szCs w:val="20"/>
        </w:rPr>
        <w:t>…...</w:t>
      </w:r>
      <w:r w:rsidR="00F30C2A" w:rsidRPr="00EC0ED8">
        <w:rPr>
          <w:rFonts w:ascii="Cambria" w:hAnsi="Cambria" w:cs="Arial"/>
          <w:b/>
          <w:sz w:val="20"/>
          <w:szCs w:val="20"/>
        </w:rPr>
        <w:t>......</w:t>
      </w:r>
      <w:r w:rsidRPr="00EC0ED8">
        <w:rPr>
          <w:rFonts w:ascii="Cambria" w:hAnsi="Cambria" w:cs="Arial"/>
          <w:b/>
          <w:sz w:val="20"/>
          <w:szCs w:val="20"/>
        </w:rPr>
        <w:t>.</w:t>
      </w:r>
    </w:p>
    <w:p w14:paraId="4665484C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527C1DDC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7E92579C" w14:textId="77777777" w:rsidR="00F30C2A" w:rsidRPr="00EC0ED8" w:rsidRDefault="00F30C2A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F3801F1" w14:textId="77777777" w:rsidR="00F31701" w:rsidRPr="00EC0ED8" w:rsidRDefault="00142B56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3D18766" w14:textId="77777777"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58443576" w14:textId="77777777"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 xml:space="preserve">** W przypadku gdy wykonawca nie przekazuje danych osobowych innych niż bezpośrednio jego dotyczących lub </w:t>
      </w:r>
      <w:proofErr w:type="gramStart"/>
      <w:r w:rsidRPr="00EC0ED8">
        <w:rPr>
          <w:rFonts w:ascii="Cambria" w:hAnsi="Cambria" w:cs="Arial"/>
          <w:snapToGrid w:val="0"/>
          <w:sz w:val="20"/>
        </w:rPr>
        <w:t>zachodzi   wyłączenie</w:t>
      </w:r>
      <w:proofErr w:type="gramEnd"/>
      <w:r w:rsidRPr="00EC0ED8">
        <w:rPr>
          <w:rFonts w:ascii="Cambria" w:hAnsi="Cambria" w:cs="Arial"/>
          <w:snapToGrid w:val="0"/>
          <w:sz w:val="20"/>
        </w:rPr>
        <w:t xml:space="preserve"> stosowania obowiązku informacyjnego, stosownie do art. 13 ust. 4 lub art. 14 ust. 5 RODO treści oświadczenia wykonawca nie składa (usunięcie treści oświadczenia np. przez jego wykreślenie).</w:t>
      </w:r>
    </w:p>
    <w:p w14:paraId="4BC3CECD" w14:textId="77777777" w:rsidR="004301EB" w:rsidRPr="00EC0ED8" w:rsidRDefault="004301EB" w:rsidP="00E4086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EC0ED8">
        <w:rPr>
          <w:rFonts w:ascii="Cambria" w:hAnsi="Cambria" w:cs="Arial"/>
          <w:sz w:val="20"/>
        </w:rPr>
        <w:t>str</w:t>
      </w:r>
      <w:proofErr w:type="gramEnd"/>
      <w:r w:rsidRPr="00EC0ED8">
        <w:rPr>
          <w:rFonts w:ascii="Cambria" w:hAnsi="Cambria" w:cs="Arial"/>
          <w:sz w:val="20"/>
        </w:rPr>
        <w:t>. 1).</w:t>
      </w:r>
    </w:p>
    <w:p w14:paraId="31E16DA2" w14:textId="77777777" w:rsidR="004301EB" w:rsidRPr="00EC0ED8" w:rsidRDefault="004301EB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sectPr w:rsidR="004301EB" w:rsidRPr="00EC0ED8" w:rsidSect="00304675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21" w:right="1418" w:bottom="1702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3A697" w14:textId="77777777" w:rsidR="00211EA0" w:rsidRDefault="00211EA0">
      <w:r>
        <w:separator/>
      </w:r>
    </w:p>
  </w:endnote>
  <w:endnote w:type="continuationSeparator" w:id="0">
    <w:p w14:paraId="586E7F5E" w14:textId="77777777" w:rsidR="00211EA0" w:rsidRDefault="00211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56636" w14:textId="77777777" w:rsidR="00127BB7" w:rsidRDefault="00127BB7" w:rsidP="00127BB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51C734C6" w14:textId="427AF714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B0A58" w14:textId="2131AC04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być podpisana </w:t>
    </w:r>
    <w:r w:rsidR="00127BB7" w:rsidRPr="008C2B2C"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 w:rsidR="00127BB7"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="00127BB7"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="00127BB7"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3470B4F6" w14:textId="77777777" w:rsidR="00771C89" w:rsidRPr="00771C89" w:rsidRDefault="00771C8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D94E0C" w14:textId="77777777" w:rsidR="00211EA0" w:rsidRDefault="00211EA0">
      <w:r>
        <w:separator/>
      </w:r>
    </w:p>
  </w:footnote>
  <w:footnote w:type="continuationSeparator" w:id="0">
    <w:p w14:paraId="1525D168" w14:textId="77777777" w:rsidR="00211EA0" w:rsidRDefault="00211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3797E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5CA0AD5C" w14:textId="4AB1385D" w:rsidR="000C25EB" w:rsidRPr="00FD5023" w:rsidRDefault="00771C89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FFEB7" w14:textId="7E5D0F0D" w:rsidR="00EC0ED8" w:rsidRPr="00AC5084" w:rsidRDefault="006B12F4" w:rsidP="00EC0ED8">
    <w:pPr>
      <w:pStyle w:val="Nagwek"/>
      <w:rPr>
        <w:rFonts w:ascii="Cambria" w:hAnsi="Cambria" w:cs="Arial"/>
        <w:sz w:val="20"/>
        <w:szCs w:val="20"/>
      </w:rPr>
    </w:pPr>
    <w:r w:rsidRPr="00AC5084">
      <w:rPr>
        <w:rFonts w:ascii="Cambria" w:hAnsi="Cambria" w:cs="Arial"/>
        <w:sz w:val="20"/>
        <w:szCs w:val="20"/>
      </w:rPr>
      <w:t xml:space="preserve">Nr referencyjny: </w:t>
    </w:r>
    <w:r w:rsidR="008D6710">
      <w:rPr>
        <w:rFonts w:ascii="Cambria" w:hAnsi="Cambria" w:cs="Arial"/>
        <w:sz w:val="20"/>
        <w:szCs w:val="20"/>
      </w:rPr>
      <w:t>KB.271.</w:t>
    </w:r>
    <w:r w:rsidR="008D6710">
      <w:rPr>
        <w:rFonts w:ascii="Cambria" w:hAnsi="Cambria" w:cs="Arial"/>
        <w:sz w:val="20"/>
        <w:szCs w:val="20"/>
        <w:lang w:val="pl-PL"/>
      </w:rPr>
      <w:t>3</w:t>
    </w:r>
    <w:r w:rsidR="004F3088" w:rsidRPr="004F3088">
      <w:rPr>
        <w:rFonts w:ascii="Cambria" w:hAnsi="Cambria" w:cs="Arial"/>
        <w:sz w:val="20"/>
        <w:szCs w:val="20"/>
      </w:rPr>
      <w:t>.2023</w:t>
    </w:r>
  </w:p>
  <w:p w14:paraId="1E644BE8" w14:textId="77777777" w:rsidR="00A46408" w:rsidRPr="007D20F7" w:rsidRDefault="00A46408" w:rsidP="007D20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3"/>
  </w:num>
  <w:num w:numId="3">
    <w:abstractNumId w:val="30"/>
  </w:num>
  <w:num w:numId="4">
    <w:abstractNumId w:val="26"/>
  </w:num>
  <w:num w:numId="5">
    <w:abstractNumId w:val="19"/>
  </w:num>
  <w:num w:numId="6">
    <w:abstractNumId w:val="33"/>
  </w:num>
  <w:num w:numId="7">
    <w:abstractNumId w:val="38"/>
  </w:num>
  <w:num w:numId="8">
    <w:abstractNumId w:val="24"/>
  </w:num>
  <w:num w:numId="9">
    <w:abstractNumId w:val="50"/>
  </w:num>
  <w:num w:numId="10">
    <w:abstractNumId w:val="56"/>
  </w:num>
  <w:num w:numId="11">
    <w:abstractNumId w:val="20"/>
  </w:num>
  <w:num w:numId="12">
    <w:abstractNumId w:val="54"/>
  </w:num>
  <w:num w:numId="13">
    <w:abstractNumId w:val="55"/>
  </w:num>
  <w:num w:numId="14">
    <w:abstractNumId w:val="12"/>
  </w:num>
  <w:num w:numId="15">
    <w:abstractNumId w:val="28"/>
  </w:num>
  <w:num w:numId="16">
    <w:abstractNumId w:val="32"/>
  </w:num>
  <w:num w:numId="17">
    <w:abstractNumId w:val="49"/>
  </w:num>
  <w:num w:numId="18">
    <w:abstractNumId w:val="22"/>
  </w:num>
  <w:num w:numId="19">
    <w:abstractNumId w:val="13"/>
  </w:num>
  <w:num w:numId="20">
    <w:abstractNumId w:val="17"/>
  </w:num>
  <w:num w:numId="21">
    <w:abstractNumId w:val="44"/>
  </w:num>
  <w:num w:numId="22">
    <w:abstractNumId w:val="18"/>
  </w:num>
  <w:num w:numId="23">
    <w:abstractNumId w:val="48"/>
  </w:num>
  <w:num w:numId="24">
    <w:abstractNumId w:val="46"/>
  </w:num>
  <w:num w:numId="25">
    <w:abstractNumId w:val="21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2"/>
  </w:num>
  <w:num w:numId="32">
    <w:abstractNumId w:val="10"/>
  </w:num>
  <w:num w:numId="33">
    <w:abstractNumId w:val="29"/>
  </w:num>
  <w:num w:numId="34">
    <w:abstractNumId w:val="45"/>
  </w:num>
  <w:num w:numId="35">
    <w:abstractNumId w:val="16"/>
  </w:num>
  <w:num w:numId="36">
    <w:abstractNumId w:val="53"/>
  </w:num>
  <w:num w:numId="37">
    <w:abstractNumId w:val="14"/>
  </w:num>
  <w:num w:numId="38">
    <w:abstractNumId w:val="9"/>
  </w:num>
  <w:num w:numId="39">
    <w:abstractNumId w:val="25"/>
  </w:num>
  <w:num w:numId="40">
    <w:abstractNumId w:val="40"/>
  </w:num>
  <w:num w:numId="41">
    <w:abstractNumId w:val="34"/>
  </w:num>
  <w:num w:numId="4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  <w:num w:numId="44">
    <w:abstractNumId w:val="11"/>
  </w:num>
  <w:num w:numId="45">
    <w:abstractNumId w:val="15"/>
  </w:num>
  <w:num w:numId="46">
    <w:abstractNumId w:val="27"/>
  </w:num>
  <w:num w:numId="47">
    <w:abstractNumId w:val="51"/>
  </w:num>
  <w:num w:numId="48">
    <w:abstractNumId w:val="23"/>
  </w:num>
  <w:num w:numId="49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B78BB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4E2A"/>
    <w:rsid w:val="000E7F5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7122"/>
    <w:rsid w:val="001979DB"/>
    <w:rsid w:val="001A01C8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3C26"/>
    <w:rsid w:val="001D5F32"/>
    <w:rsid w:val="001D6CF9"/>
    <w:rsid w:val="001E314A"/>
    <w:rsid w:val="001E319E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1EA0"/>
    <w:rsid w:val="00213968"/>
    <w:rsid w:val="00215094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33770"/>
    <w:rsid w:val="0023487A"/>
    <w:rsid w:val="00235B00"/>
    <w:rsid w:val="00236A98"/>
    <w:rsid w:val="00241C6C"/>
    <w:rsid w:val="002447F6"/>
    <w:rsid w:val="00244E57"/>
    <w:rsid w:val="00246A11"/>
    <w:rsid w:val="00252051"/>
    <w:rsid w:val="00255734"/>
    <w:rsid w:val="00256EDD"/>
    <w:rsid w:val="00257369"/>
    <w:rsid w:val="00261B89"/>
    <w:rsid w:val="002632F5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9217F"/>
    <w:rsid w:val="002953C0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27FD"/>
    <w:rsid w:val="002E3EB2"/>
    <w:rsid w:val="002F0291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76F7"/>
    <w:rsid w:val="00350282"/>
    <w:rsid w:val="00351E47"/>
    <w:rsid w:val="00353E34"/>
    <w:rsid w:val="00354735"/>
    <w:rsid w:val="003563B4"/>
    <w:rsid w:val="003600E2"/>
    <w:rsid w:val="00362C90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58FD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17B3F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7ADD"/>
    <w:rsid w:val="00480774"/>
    <w:rsid w:val="004822B7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25D2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088"/>
    <w:rsid w:val="004F31B5"/>
    <w:rsid w:val="004F4AC8"/>
    <w:rsid w:val="004F6C26"/>
    <w:rsid w:val="005021E7"/>
    <w:rsid w:val="005025D4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90A2F"/>
    <w:rsid w:val="00590EC3"/>
    <w:rsid w:val="005916C5"/>
    <w:rsid w:val="005921A0"/>
    <w:rsid w:val="00592235"/>
    <w:rsid w:val="00592FE4"/>
    <w:rsid w:val="00593ACF"/>
    <w:rsid w:val="00595F14"/>
    <w:rsid w:val="00596470"/>
    <w:rsid w:val="00596C55"/>
    <w:rsid w:val="005A1915"/>
    <w:rsid w:val="005A3AF6"/>
    <w:rsid w:val="005A4EF6"/>
    <w:rsid w:val="005A7840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529"/>
    <w:rsid w:val="00607E94"/>
    <w:rsid w:val="006111A3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0D62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80A2C"/>
    <w:rsid w:val="00782C86"/>
    <w:rsid w:val="00784738"/>
    <w:rsid w:val="007849D0"/>
    <w:rsid w:val="00787644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B617E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0B49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1E74"/>
    <w:rsid w:val="008B3B91"/>
    <w:rsid w:val="008B4CF8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6710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6A6"/>
    <w:rsid w:val="00936437"/>
    <w:rsid w:val="00937018"/>
    <w:rsid w:val="009370DA"/>
    <w:rsid w:val="00937E37"/>
    <w:rsid w:val="009427CB"/>
    <w:rsid w:val="009430E6"/>
    <w:rsid w:val="009433BE"/>
    <w:rsid w:val="009460CA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4FD5"/>
    <w:rsid w:val="009660DD"/>
    <w:rsid w:val="00966BB2"/>
    <w:rsid w:val="009829D9"/>
    <w:rsid w:val="00983423"/>
    <w:rsid w:val="00983D87"/>
    <w:rsid w:val="00985F22"/>
    <w:rsid w:val="0098603A"/>
    <w:rsid w:val="00987014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E7558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31D6"/>
    <w:rsid w:val="00A45ED0"/>
    <w:rsid w:val="00A46408"/>
    <w:rsid w:val="00A46A06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5F27"/>
    <w:rsid w:val="00A7645F"/>
    <w:rsid w:val="00A8102D"/>
    <w:rsid w:val="00A81BE2"/>
    <w:rsid w:val="00A85586"/>
    <w:rsid w:val="00A9175F"/>
    <w:rsid w:val="00A91FE0"/>
    <w:rsid w:val="00A97F70"/>
    <w:rsid w:val="00AA33C4"/>
    <w:rsid w:val="00AA4266"/>
    <w:rsid w:val="00AB2527"/>
    <w:rsid w:val="00AB3D1E"/>
    <w:rsid w:val="00AC2D83"/>
    <w:rsid w:val="00AC4555"/>
    <w:rsid w:val="00AC4C9D"/>
    <w:rsid w:val="00AC5084"/>
    <w:rsid w:val="00AC5669"/>
    <w:rsid w:val="00AC754C"/>
    <w:rsid w:val="00AC780F"/>
    <w:rsid w:val="00AC7C81"/>
    <w:rsid w:val="00AD03C7"/>
    <w:rsid w:val="00AD1D8F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17C"/>
    <w:rsid w:val="00B2594C"/>
    <w:rsid w:val="00B2696B"/>
    <w:rsid w:val="00B26FE4"/>
    <w:rsid w:val="00B3148D"/>
    <w:rsid w:val="00B325D8"/>
    <w:rsid w:val="00B333E3"/>
    <w:rsid w:val="00B3383A"/>
    <w:rsid w:val="00B36052"/>
    <w:rsid w:val="00B36246"/>
    <w:rsid w:val="00B4095C"/>
    <w:rsid w:val="00B43BC5"/>
    <w:rsid w:val="00B44508"/>
    <w:rsid w:val="00B44739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200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0D4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38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266C"/>
    <w:rsid w:val="00C97C1D"/>
    <w:rsid w:val="00CA09A2"/>
    <w:rsid w:val="00CA152F"/>
    <w:rsid w:val="00CA391A"/>
    <w:rsid w:val="00CA4619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2743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61F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87433"/>
    <w:rsid w:val="00D91670"/>
    <w:rsid w:val="00D92624"/>
    <w:rsid w:val="00D93276"/>
    <w:rsid w:val="00D93CF7"/>
    <w:rsid w:val="00D9416F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70BF5"/>
    <w:rsid w:val="00E711A3"/>
    <w:rsid w:val="00E73219"/>
    <w:rsid w:val="00E73A59"/>
    <w:rsid w:val="00E73DDD"/>
    <w:rsid w:val="00E75634"/>
    <w:rsid w:val="00E76BC2"/>
    <w:rsid w:val="00E80ED8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7B0"/>
    <w:rsid w:val="00E928B8"/>
    <w:rsid w:val="00E93D12"/>
    <w:rsid w:val="00E93EA9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7D9"/>
    <w:rsid w:val="00F0084C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400E"/>
    <w:rsid w:val="00FA40F8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3D9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A1C83-B543-412D-85CD-8FBFC2145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4.xml><?xml version="1.0" encoding="utf-8"?>
<ds:datastoreItem xmlns:ds="http://schemas.openxmlformats.org/officeDocument/2006/customXml" ds:itemID="{4956E3D0-78DF-4055-A9B3-AAD0DC288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P2010B</dc:creator>
  <cp:lastModifiedBy>P2010B</cp:lastModifiedBy>
  <cp:revision>3</cp:revision>
  <cp:lastPrinted>2020-12-21T07:21:00Z</cp:lastPrinted>
  <dcterms:created xsi:type="dcterms:W3CDTF">2023-03-03T13:40:00Z</dcterms:created>
  <dcterms:modified xsi:type="dcterms:W3CDTF">2023-03-06T13:58:00Z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