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6F911" w14:textId="77777777" w:rsidR="00C14629" w:rsidRPr="00972C29" w:rsidRDefault="00C14629" w:rsidP="00972C29">
      <w:pPr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86759897"/>
      <w:bookmarkStart w:id="1" w:name="_Hlk101529988"/>
      <w:r w:rsidRPr="00972C29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8 do SWZ        </w:t>
      </w:r>
    </w:p>
    <w:p w14:paraId="6F0DEA4C" w14:textId="77777777" w:rsidR="00C14629" w:rsidRPr="00972C29" w:rsidRDefault="00C14629" w:rsidP="00972C29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bookmarkStart w:id="2" w:name="_Hlk82788621"/>
      <w:r w:rsidRPr="00972C29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972C29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03E25FBF" w14:textId="77777777" w:rsidR="00C14629" w:rsidRPr="00972C29" w:rsidRDefault="00C14629" w:rsidP="00972C29">
      <w:pPr>
        <w:keepNext/>
        <w:suppressAutoHyphens/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972C29">
        <w:rPr>
          <w:rFonts w:ascii="Arial" w:eastAsia="Times New Roman" w:hAnsi="Arial" w:cs="Arial"/>
          <w:i/>
          <w:sz w:val="24"/>
          <w:szCs w:val="24"/>
          <w:lang w:eastAsia="ar-SA"/>
        </w:rPr>
        <w:t>...............................................................</w:t>
      </w:r>
    </w:p>
    <w:p w14:paraId="1E7FD8DD" w14:textId="77777777" w:rsidR="00C14629" w:rsidRPr="00972C29" w:rsidRDefault="00C14629" w:rsidP="00972C29">
      <w:pPr>
        <w:keepNext/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972C29">
        <w:rPr>
          <w:rFonts w:ascii="Arial" w:eastAsia="Times New Roman" w:hAnsi="Arial" w:cs="Arial"/>
          <w:i/>
          <w:sz w:val="24"/>
          <w:szCs w:val="24"/>
          <w:lang w:eastAsia="ar-SA"/>
        </w:rPr>
        <w:t>Pieczęć adresowa firmy Wykonawcy</w:t>
      </w:r>
    </w:p>
    <w:p w14:paraId="29AF4BC9" w14:textId="77777777" w:rsidR="00C14629" w:rsidRPr="00972C29" w:rsidRDefault="00C14629" w:rsidP="00972C29">
      <w:pPr>
        <w:widowControl w:val="0"/>
        <w:suppressAutoHyphens/>
        <w:autoSpaceDE w:val="0"/>
        <w:spacing w:before="100"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972C2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ZOBOWIĄZANIE PODMIOTU TRZECIEGO</w:t>
      </w:r>
    </w:p>
    <w:p w14:paraId="72D49906" w14:textId="28992020" w:rsidR="00C14629" w:rsidRPr="00972C29" w:rsidRDefault="00C14629" w:rsidP="00972C29">
      <w:pPr>
        <w:suppressAutoHyphens/>
        <w:spacing w:after="200" w:line="276" w:lineRule="auto"/>
        <w:rPr>
          <w:rFonts w:ascii="Arial" w:eastAsia="Calibri" w:hAnsi="Arial" w:cs="Arial"/>
          <w:b/>
          <w:bCs/>
          <w:sz w:val="24"/>
          <w:szCs w:val="24"/>
        </w:rPr>
      </w:pPr>
      <w:r w:rsidRPr="00972C29">
        <w:rPr>
          <w:rFonts w:ascii="Arial" w:eastAsia="Arial Unicode MS" w:hAnsi="Arial" w:cs="Arial"/>
          <w:bCs/>
          <w:sz w:val="24"/>
          <w:szCs w:val="24"/>
          <w:lang w:eastAsia="ar-SA"/>
        </w:rPr>
        <w:t xml:space="preserve">Po zapoznaniu się z treścią ogłoszenia o zamówieniu oraz specyfikacją warunków zamówienia obowiązującą w postępowaniu o udzielenie zamówienia publicznego, prowadzonego w trybie podstawowym bez negocjacji na potrzeby wykonania zamówieniu p.n. </w:t>
      </w:r>
      <w:r w:rsidRPr="00972C29">
        <w:rPr>
          <w:rFonts w:ascii="Arial" w:eastAsia="Calibri" w:hAnsi="Arial" w:cs="Arial"/>
          <w:b/>
          <w:bCs/>
          <w:sz w:val="24"/>
          <w:szCs w:val="24"/>
        </w:rPr>
        <w:t>„</w:t>
      </w:r>
      <w:r w:rsidRPr="00972C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Modernizacja dróg na terenie Gminy Włoszczowa</w:t>
      </w:r>
      <w:r w:rsidRPr="00972C29">
        <w:rPr>
          <w:rFonts w:ascii="Arial" w:eastAsia="Calibri" w:hAnsi="Arial" w:cs="Arial"/>
          <w:b/>
          <w:bCs/>
          <w:sz w:val="24"/>
          <w:szCs w:val="24"/>
        </w:rPr>
        <w:t>” cz. ……</w:t>
      </w:r>
    </w:p>
    <w:p w14:paraId="60FF79E2" w14:textId="77777777" w:rsidR="00C14629" w:rsidRPr="00972C29" w:rsidRDefault="00C14629" w:rsidP="00972C2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72C29">
        <w:rPr>
          <w:rFonts w:ascii="Arial" w:eastAsia="Arial Unicode MS" w:hAnsi="Arial" w:cs="Arial"/>
          <w:sz w:val="24"/>
          <w:szCs w:val="24"/>
          <w:lang w:eastAsia="ar-SA"/>
        </w:rPr>
        <w:t xml:space="preserve">Ja(/My) niżej podpisany(/ni) …………………………….……………..………………………………………… </w:t>
      </w:r>
    </w:p>
    <w:p w14:paraId="43F3B2EF" w14:textId="77777777" w:rsidR="00C14629" w:rsidRPr="00972C29" w:rsidRDefault="00C14629" w:rsidP="00972C29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972C29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                                             (imię i nazwisko składającego oświadczenie)</w:t>
      </w:r>
    </w:p>
    <w:p w14:paraId="772460E0" w14:textId="77777777" w:rsidR="00C14629" w:rsidRPr="00972C29" w:rsidRDefault="00C14629" w:rsidP="00972C29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49A55A59" w14:textId="77777777" w:rsidR="00C14629" w:rsidRPr="00972C29" w:rsidRDefault="00C14629" w:rsidP="00972C29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72C29">
        <w:rPr>
          <w:rFonts w:ascii="Arial" w:eastAsia="Arial Unicode MS" w:hAnsi="Arial" w:cs="Arial"/>
          <w:sz w:val="24"/>
          <w:szCs w:val="24"/>
          <w:lang w:eastAsia="ar-SA"/>
        </w:rPr>
        <w:t>będąc upoważnionym(/mi) do reprezentowania:</w:t>
      </w:r>
    </w:p>
    <w:p w14:paraId="6787F49A" w14:textId="77777777" w:rsidR="00C14629" w:rsidRPr="00972C29" w:rsidRDefault="00C14629" w:rsidP="00972C29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72C29">
        <w:rPr>
          <w:rFonts w:ascii="Arial" w:eastAsia="Arial Unicode MS" w:hAnsi="Arial" w:cs="Arial"/>
          <w:sz w:val="24"/>
          <w:szCs w:val="24"/>
          <w:lang w:eastAsia="ar-SA"/>
        </w:rPr>
        <w:t>…………………………….………………………………….……………………………</w:t>
      </w:r>
    </w:p>
    <w:p w14:paraId="65BFA3D7" w14:textId="77777777" w:rsidR="00C14629" w:rsidRPr="00972C29" w:rsidRDefault="00C14629" w:rsidP="00972C29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972C29">
        <w:rPr>
          <w:rFonts w:ascii="Arial" w:eastAsia="Arial Unicode MS" w:hAnsi="Arial" w:cs="Arial"/>
          <w:i/>
          <w:sz w:val="24"/>
          <w:szCs w:val="24"/>
          <w:lang w:eastAsia="ar-SA"/>
        </w:rPr>
        <w:t>(nazwa i adres podmiotu oddającego do dyspozycji zasoby)</w:t>
      </w:r>
    </w:p>
    <w:p w14:paraId="03FD5E87" w14:textId="77777777" w:rsidR="00C14629" w:rsidRPr="00972C29" w:rsidRDefault="00C14629" w:rsidP="00972C29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72C29">
        <w:rPr>
          <w:rFonts w:ascii="Arial" w:eastAsia="Arial Unicode MS" w:hAnsi="Arial" w:cs="Arial"/>
          <w:b/>
          <w:bCs/>
          <w:sz w:val="24"/>
          <w:szCs w:val="24"/>
          <w:lang w:eastAsia="ar-SA"/>
        </w:rPr>
        <w:t>o ś w i a d c z a m (y)</w:t>
      </w:r>
      <w:r w:rsidRPr="00972C29">
        <w:rPr>
          <w:rFonts w:ascii="Arial" w:eastAsia="Arial Unicode MS" w:hAnsi="Arial" w:cs="Arial"/>
          <w:sz w:val="24"/>
          <w:szCs w:val="24"/>
          <w:lang w:eastAsia="ar-SA"/>
        </w:rPr>
        <w:t>,</w:t>
      </w:r>
    </w:p>
    <w:p w14:paraId="2A201857" w14:textId="77777777" w:rsidR="00C14629" w:rsidRPr="00972C29" w:rsidRDefault="00C14629" w:rsidP="00972C29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72C29">
        <w:rPr>
          <w:rFonts w:ascii="Arial" w:eastAsia="Arial Unicode MS" w:hAnsi="Arial" w:cs="Arial"/>
          <w:sz w:val="24"/>
          <w:szCs w:val="24"/>
          <w:lang w:eastAsia="ar-SA"/>
        </w:rPr>
        <w:t xml:space="preserve">że wyżej wymieniony podmiot, stosownie do art. 118 ustawy z dnia 11 września 2019r. – Prawo zamówień publicznych (Dz. U. z 2024r. poz. 1320), udostępni Wykonawcy: </w:t>
      </w:r>
    </w:p>
    <w:p w14:paraId="2C529D65" w14:textId="77777777" w:rsidR="00C14629" w:rsidRPr="00972C29" w:rsidRDefault="00C14629" w:rsidP="00972C29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72C29">
        <w:rPr>
          <w:rFonts w:ascii="Arial" w:eastAsia="Arial Unicode MS" w:hAnsi="Arial" w:cs="Arial"/>
          <w:sz w:val="24"/>
          <w:szCs w:val="24"/>
          <w:lang w:eastAsia="ar-SA"/>
        </w:rPr>
        <w:t>…………………………………………………………………....…………………………</w:t>
      </w:r>
    </w:p>
    <w:p w14:paraId="786CF2B8" w14:textId="77777777" w:rsidR="00C14629" w:rsidRPr="00972C29" w:rsidRDefault="00C14629" w:rsidP="00972C29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972C29">
        <w:rPr>
          <w:rFonts w:ascii="Arial" w:eastAsia="Arial Unicode MS" w:hAnsi="Arial" w:cs="Arial"/>
          <w:i/>
          <w:sz w:val="24"/>
          <w:szCs w:val="24"/>
          <w:lang w:eastAsia="ar-SA"/>
        </w:rPr>
        <w:t>(nazwa i adres Wykonawcy składającego ofertę)</w:t>
      </w:r>
    </w:p>
    <w:p w14:paraId="06A8848B" w14:textId="77777777" w:rsidR="00C14629" w:rsidRPr="00972C29" w:rsidRDefault="00C14629" w:rsidP="00972C29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09F17A2D" w14:textId="77777777" w:rsidR="00C14629" w:rsidRPr="00972C29" w:rsidRDefault="00C14629" w:rsidP="00972C29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vertAlign w:val="superscript"/>
          <w:lang w:eastAsia="ar-SA"/>
        </w:rPr>
      </w:pPr>
      <w:r w:rsidRPr="00972C29">
        <w:rPr>
          <w:rFonts w:ascii="Arial" w:eastAsia="Arial Unicode MS" w:hAnsi="Arial" w:cs="Arial"/>
          <w:sz w:val="24"/>
          <w:szCs w:val="24"/>
          <w:lang w:eastAsia="ar-SA"/>
        </w:rPr>
        <w:t>do dyspozycji w trakcie realizacji zamówienia niezbędne zasoby</w:t>
      </w:r>
      <w:r w:rsidRPr="00972C29">
        <w:rPr>
          <w:rFonts w:ascii="Arial" w:eastAsia="Arial Unicode MS" w:hAnsi="Arial" w:cs="Arial"/>
          <w:sz w:val="24"/>
          <w:szCs w:val="24"/>
          <w:vertAlign w:val="superscript"/>
          <w:lang w:eastAsia="ar-SA"/>
        </w:rPr>
        <w:t>.</w:t>
      </w:r>
    </w:p>
    <w:p w14:paraId="7222CB00" w14:textId="5CB6A37F" w:rsidR="00C14629" w:rsidRPr="00972C29" w:rsidRDefault="00C14629" w:rsidP="00972C29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972C29">
        <w:rPr>
          <w:rFonts w:ascii="Arial" w:eastAsia="Times New Roman" w:hAnsi="Arial" w:cs="Arial"/>
          <w:sz w:val="24"/>
          <w:szCs w:val="24"/>
          <w:lang w:eastAsia="ar-SA"/>
        </w:rPr>
        <w:t>Zakres zasobów, jakie udostępniamy wykonawcy:</w:t>
      </w:r>
    </w:p>
    <w:p w14:paraId="3BD2AA99" w14:textId="77777777" w:rsidR="00C14629" w:rsidRPr="00972C29" w:rsidRDefault="00C14629" w:rsidP="00972C29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972C29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………………………………………………..</w:t>
      </w:r>
    </w:p>
    <w:p w14:paraId="1BE78321" w14:textId="77777777" w:rsidR="00C14629" w:rsidRPr="00972C29" w:rsidRDefault="00C14629" w:rsidP="00972C29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972C29">
        <w:rPr>
          <w:rFonts w:ascii="Arial" w:eastAsia="Arial Unicode MS" w:hAnsi="Arial" w:cs="Arial"/>
          <w:i/>
          <w:sz w:val="24"/>
          <w:szCs w:val="24"/>
          <w:lang w:eastAsia="ar-SA"/>
        </w:rPr>
        <w:t>(należy wyspecyfikować udostępniane zasoby)</w:t>
      </w:r>
    </w:p>
    <w:p w14:paraId="238D6FDB" w14:textId="731BFBB8" w:rsidR="00C14629" w:rsidRPr="00972C29" w:rsidRDefault="00C14629" w:rsidP="00972C29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972C29">
        <w:rPr>
          <w:rFonts w:ascii="Arial" w:eastAsia="Times New Roman" w:hAnsi="Arial" w:cs="Arial"/>
          <w:sz w:val="24"/>
          <w:szCs w:val="24"/>
          <w:lang w:eastAsia="ar-SA"/>
        </w:rPr>
        <w:t>Sposób wykorzystania ww. zasobów przez Wykonawcę przy wykonywaniu zamówienia: …………........………………………………………</w:t>
      </w:r>
    </w:p>
    <w:p w14:paraId="675F48DF" w14:textId="5607E460" w:rsidR="00C14629" w:rsidRPr="00972C29" w:rsidRDefault="00C14629" w:rsidP="00972C29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972C29">
        <w:rPr>
          <w:rFonts w:ascii="Arial" w:eastAsia="Times New Roman" w:hAnsi="Arial" w:cs="Arial"/>
          <w:sz w:val="24"/>
          <w:szCs w:val="24"/>
          <w:lang w:eastAsia="ar-SA"/>
        </w:rPr>
        <w:t xml:space="preserve">Zakres i okres udziału przy wykonywaniu zamówienia: ……………………………………………………… </w:t>
      </w:r>
    </w:p>
    <w:p w14:paraId="176426D2" w14:textId="07D11178" w:rsidR="00C14629" w:rsidRPr="00972C29" w:rsidRDefault="00C14629" w:rsidP="00972C29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972C29">
        <w:rPr>
          <w:rFonts w:ascii="Arial" w:eastAsia="Arial Unicode MS" w:hAnsi="Arial" w:cs="Arial"/>
          <w:b/>
          <w:sz w:val="24"/>
          <w:szCs w:val="24"/>
          <w:lang w:eastAsia="ar-SA"/>
        </w:rPr>
        <w:t>*</w:t>
      </w:r>
      <w:r w:rsidRPr="00972C29">
        <w:rPr>
          <w:rFonts w:ascii="Arial" w:eastAsia="Calibri" w:hAnsi="Arial" w:cs="Arial"/>
          <w:i/>
          <w:sz w:val="24"/>
          <w:szCs w:val="24"/>
          <w:lang w:eastAsia="ar-SA"/>
        </w:rPr>
        <w:t>Niepotrzebne skreślić</w:t>
      </w:r>
    </w:p>
    <w:p w14:paraId="783209B9" w14:textId="77777777" w:rsidR="00C14629" w:rsidRPr="00972C29" w:rsidRDefault="00C14629" w:rsidP="00972C29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972C29">
        <w:rPr>
          <w:rFonts w:ascii="Arial" w:eastAsia="Times New Roman" w:hAnsi="Arial" w:cs="Arial"/>
          <w:sz w:val="24"/>
          <w:szCs w:val="24"/>
          <w:lang w:eastAsia="ar-SA"/>
        </w:rPr>
        <w:t>Zrealizujemy następujące usługi/ roboty wchodzące w zakres przedmiotu zamówienia:</w:t>
      </w:r>
    </w:p>
    <w:p w14:paraId="32ABEA54" w14:textId="77777777" w:rsidR="00C14629" w:rsidRPr="00972C29" w:rsidRDefault="00C14629" w:rsidP="00972C29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972C29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………………………………………………………..</w:t>
      </w:r>
    </w:p>
    <w:p w14:paraId="0849768E" w14:textId="77777777" w:rsidR="00C14629" w:rsidRPr="00972C29" w:rsidRDefault="00C14629" w:rsidP="00972C29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972C29">
        <w:rPr>
          <w:rFonts w:ascii="Arial" w:eastAsia="Times New Roman" w:hAnsi="Arial" w:cs="Arial"/>
          <w:sz w:val="24"/>
          <w:szCs w:val="24"/>
          <w:lang w:eastAsia="ar-SA"/>
        </w:rPr>
        <w:t>Charakter stosunku, jaki będzie łączył nas z Wykonawcą: ……………………………</w:t>
      </w:r>
    </w:p>
    <w:p w14:paraId="0555D77E" w14:textId="77777777" w:rsidR="00C14629" w:rsidRPr="00972C29" w:rsidRDefault="00C14629" w:rsidP="00972C29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72C29">
        <w:rPr>
          <w:rFonts w:ascii="Arial" w:eastAsia="Arial Unicode MS" w:hAnsi="Arial" w:cs="Arial"/>
          <w:sz w:val="24"/>
          <w:szCs w:val="24"/>
          <w:lang w:eastAsia="ar-SA"/>
        </w:rPr>
        <w:t xml:space="preserve">W związku z powyższym oddajemy do dyspozycji ww. zasoby w celu korzystania z nich przez Wykonawcę – w przypadku wyboru jego oferty w przedmiotowym postępowaniu </w:t>
      </w:r>
      <w:r w:rsidRPr="00972C29">
        <w:rPr>
          <w:rFonts w:ascii="Arial" w:eastAsia="Arial Unicode MS" w:hAnsi="Arial" w:cs="Arial"/>
          <w:sz w:val="24"/>
          <w:szCs w:val="24"/>
          <w:lang w:eastAsia="ar-SA"/>
        </w:rPr>
        <w:br/>
        <w:t>i udzieleniu mu zamówienia – przy wykonywaniu przedmiotu zamówienia.</w:t>
      </w:r>
    </w:p>
    <w:p w14:paraId="4938AF33" w14:textId="77777777" w:rsidR="00C14629" w:rsidRPr="00972C29" w:rsidRDefault="00C14629" w:rsidP="00972C29">
      <w:pPr>
        <w:tabs>
          <w:tab w:val="left" w:pos="284"/>
        </w:tabs>
        <w:suppressAutoHyphens/>
        <w:spacing w:after="0" w:line="276" w:lineRule="auto"/>
        <w:ind w:hanging="284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972C29">
        <w:rPr>
          <w:rFonts w:ascii="Arial" w:eastAsia="Arial Unicode MS" w:hAnsi="Arial" w:cs="Arial"/>
          <w:b/>
          <w:sz w:val="24"/>
          <w:szCs w:val="24"/>
          <w:lang w:eastAsia="ar-SA"/>
        </w:rPr>
        <w:t>Niniejsze oświadczenie potwierdza ww. okoliczności na dzień składania ofert.</w:t>
      </w:r>
    </w:p>
    <w:p w14:paraId="1EA61ABC" w14:textId="77777777" w:rsidR="00C14629" w:rsidRPr="00972C29" w:rsidRDefault="00C14629" w:rsidP="00972C29">
      <w:pPr>
        <w:widowControl w:val="0"/>
        <w:tabs>
          <w:tab w:val="left" w:pos="4536"/>
        </w:tabs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72C29">
        <w:rPr>
          <w:rFonts w:ascii="Arial" w:eastAsia="Arial Unicode MS" w:hAnsi="Arial" w:cs="Arial"/>
          <w:sz w:val="24"/>
          <w:szCs w:val="24"/>
          <w:lang w:eastAsia="ar-SA"/>
        </w:rPr>
        <w:lastRenderedPageBreak/>
        <w:t>…………………………………………..                        …….……………………………</w:t>
      </w:r>
    </w:p>
    <w:p w14:paraId="655C64A7" w14:textId="7A97CCDB" w:rsidR="00C14629" w:rsidRPr="00972C29" w:rsidRDefault="00C14629" w:rsidP="00972C29">
      <w:pPr>
        <w:widowControl w:val="0"/>
        <w:suppressAutoHyphens/>
        <w:spacing w:after="0" w:line="276" w:lineRule="auto"/>
        <w:ind w:left="2779" w:hanging="2779"/>
        <w:rPr>
          <w:rFonts w:ascii="Arial" w:eastAsia="Arial Unicode MS" w:hAnsi="Arial" w:cs="Arial"/>
          <w:i/>
          <w:iCs/>
          <w:sz w:val="24"/>
          <w:szCs w:val="24"/>
          <w:lang w:eastAsia="ar-SA"/>
        </w:rPr>
      </w:pPr>
      <w:r w:rsidRPr="00972C29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            (miejsce i data złożenia oświadczenia)           </w:t>
      </w:r>
      <w:r w:rsidRPr="00972C29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 xml:space="preserve">(podpis osoby uprawnionej do                                   </w:t>
      </w:r>
    </w:p>
    <w:p w14:paraId="01BA2BC9" w14:textId="2F544CCF" w:rsidR="00C14629" w:rsidRPr="00972C29" w:rsidRDefault="00C14629" w:rsidP="00972C29">
      <w:pPr>
        <w:widowControl w:val="0"/>
        <w:suppressAutoHyphens/>
        <w:spacing w:after="0" w:line="276" w:lineRule="auto"/>
        <w:ind w:left="2779" w:hanging="2779"/>
        <w:rPr>
          <w:rFonts w:ascii="Arial" w:eastAsia="Arial Unicode MS" w:hAnsi="Arial" w:cs="Arial"/>
          <w:i/>
          <w:iCs/>
          <w:sz w:val="24"/>
          <w:szCs w:val="24"/>
          <w:lang w:eastAsia="ar-SA"/>
        </w:rPr>
      </w:pPr>
      <w:r w:rsidRPr="00972C29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 xml:space="preserve">                                                                                    składania oświadczeń woli w </w:t>
      </w:r>
      <w:r w:rsidR="00972C29">
        <w:rPr>
          <w:rFonts w:ascii="Arial" w:eastAsia="Arial Unicode MS" w:hAnsi="Arial" w:cs="Arial"/>
          <w:i/>
          <w:iCs/>
          <w:sz w:val="24"/>
          <w:szCs w:val="24"/>
          <w:lang w:eastAsia="ar-SA"/>
        </w:rPr>
        <w:br/>
        <w:t xml:space="preserve">                                             </w:t>
      </w:r>
      <w:r w:rsidRPr="00972C29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 xml:space="preserve">imieniu podmiotu              </w:t>
      </w:r>
      <w:r w:rsidR="00972C29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 xml:space="preserve">      </w:t>
      </w:r>
      <w:r w:rsidR="00972C29">
        <w:rPr>
          <w:rFonts w:ascii="Arial" w:eastAsia="Arial Unicode MS" w:hAnsi="Arial" w:cs="Arial"/>
          <w:i/>
          <w:iCs/>
          <w:sz w:val="24"/>
          <w:szCs w:val="24"/>
          <w:lang w:eastAsia="ar-SA"/>
        </w:rPr>
        <w:br/>
        <w:t xml:space="preserve">                                    </w:t>
      </w:r>
      <w:r w:rsidRPr="00972C29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>oddającego do dyspozycji zasoby)</w:t>
      </w:r>
    </w:p>
    <w:bookmarkEnd w:id="0"/>
    <w:bookmarkEnd w:id="1"/>
    <w:bookmarkEnd w:id="2"/>
    <w:p w14:paraId="0DF07731" w14:textId="565913AB" w:rsidR="006A257E" w:rsidRPr="00972C29" w:rsidRDefault="006A257E" w:rsidP="00972C29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972C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759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629"/>
    <w:rsid w:val="006A257E"/>
    <w:rsid w:val="007A1935"/>
    <w:rsid w:val="00972C29"/>
    <w:rsid w:val="00BB6E88"/>
    <w:rsid w:val="00C1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8DD86"/>
  <w15:chartTrackingRefBased/>
  <w15:docId w15:val="{260475EF-FFF3-45E0-81E1-8860A0B76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629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46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46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462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46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462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46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46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46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46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146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146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462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462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462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462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462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462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462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146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146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46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146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146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146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1462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1462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46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462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1462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2020</Characters>
  <Application>Microsoft Office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2025-03-25T07:51:00Z</dcterms:created>
  <dcterms:modified xsi:type="dcterms:W3CDTF">2025-03-25T07:51:00Z</dcterms:modified>
</cp:coreProperties>
</file>