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1E777" w14:textId="77777777" w:rsidR="00DA509A" w:rsidRPr="001F4D77" w:rsidRDefault="007E31DD" w:rsidP="007957FA">
      <w:pPr>
        <w:jc w:val="right"/>
        <w:rPr>
          <w:rFonts w:ascii="Calibri" w:hAnsi="Calibri" w:cs="Calibri"/>
          <w:sz w:val="18"/>
          <w:szCs w:val="18"/>
        </w:rPr>
      </w:pPr>
      <w:r w:rsidRPr="001F4D77">
        <w:rPr>
          <w:rFonts w:ascii="Calibri" w:hAnsi="Calibri" w:cs="Calibri"/>
          <w:b/>
          <w:sz w:val="18"/>
          <w:szCs w:val="18"/>
        </w:rPr>
        <w:tab/>
      </w:r>
      <w:r w:rsidR="00DA509A" w:rsidRPr="001F4D77">
        <w:rPr>
          <w:rFonts w:ascii="Calibri" w:hAnsi="Calibri" w:cs="Calibri"/>
          <w:sz w:val="18"/>
          <w:szCs w:val="18"/>
        </w:rPr>
        <w:t xml:space="preserve">                </w:t>
      </w:r>
      <w:r w:rsidR="009D515A" w:rsidRPr="001F4D77">
        <w:rPr>
          <w:rFonts w:ascii="Calibri" w:hAnsi="Calibri" w:cs="Calibri"/>
          <w:sz w:val="18"/>
          <w:szCs w:val="18"/>
        </w:rPr>
        <w:tab/>
      </w:r>
      <w:r w:rsidR="009D515A" w:rsidRPr="001F4D77">
        <w:rPr>
          <w:rFonts w:ascii="Calibri" w:hAnsi="Calibri" w:cs="Calibri"/>
          <w:sz w:val="18"/>
          <w:szCs w:val="18"/>
        </w:rPr>
        <w:tab/>
      </w:r>
      <w:r w:rsidR="009D515A" w:rsidRPr="001F4D77">
        <w:rPr>
          <w:rFonts w:ascii="Calibri" w:hAnsi="Calibri" w:cs="Calibri"/>
          <w:sz w:val="18"/>
          <w:szCs w:val="18"/>
        </w:rPr>
        <w:tab/>
      </w:r>
      <w:r w:rsidR="009D515A" w:rsidRPr="001F4D77">
        <w:rPr>
          <w:rFonts w:ascii="Calibri" w:hAnsi="Calibri" w:cs="Calibri"/>
          <w:sz w:val="18"/>
          <w:szCs w:val="18"/>
        </w:rPr>
        <w:tab/>
      </w:r>
      <w:r w:rsidR="00E41735" w:rsidRPr="001F4D77">
        <w:rPr>
          <w:rFonts w:ascii="Calibri" w:hAnsi="Calibri" w:cs="Calibri"/>
          <w:sz w:val="18"/>
          <w:szCs w:val="18"/>
        </w:rPr>
        <w:t xml:space="preserve">               </w:t>
      </w:r>
      <w:r w:rsidR="00867323" w:rsidRPr="001F4D77">
        <w:rPr>
          <w:rFonts w:ascii="Calibri" w:hAnsi="Calibri" w:cs="Calibri"/>
          <w:sz w:val="18"/>
          <w:szCs w:val="18"/>
        </w:rPr>
        <w:t xml:space="preserve"> </w:t>
      </w:r>
      <w:r w:rsidR="00D37E9A" w:rsidRPr="001F4D77">
        <w:rPr>
          <w:rFonts w:ascii="Calibri" w:hAnsi="Calibri" w:cs="Calibri"/>
          <w:sz w:val="18"/>
          <w:szCs w:val="18"/>
        </w:rPr>
        <w:t>Z</w:t>
      </w:r>
      <w:r w:rsidR="00983423" w:rsidRPr="001F4D77">
        <w:rPr>
          <w:rFonts w:ascii="Calibri" w:hAnsi="Calibri" w:cs="Calibri"/>
          <w:sz w:val="18"/>
          <w:szCs w:val="18"/>
        </w:rPr>
        <w:t>ałącznik</w:t>
      </w:r>
      <w:r w:rsidR="009D515A" w:rsidRPr="001F4D77">
        <w:rPr>
          <w:rFonts w:ascii="Calibri" w:hAnsi="Calibri" w:cs="Calibri"/>
          <w:sz w:val="18"/>
          <w:szCs w:val="18"/>
        </w:rPr>
        <w:t xml:space="preserve"> nr </w:t>
      </w:r>
      <w:r w:rsidR="00867323" w:rsidRPr="001F4D77">
        <w:rPr>
          <w:rFonts w:ascii="Calibri" w:hAnsi="Calibri" w:cs="Calibri"/>
          <w:sz w:val="18"/>
          <w:szCs w:val="18"/>
        </w:rPr>
        <w:t>1</w:t>
      </w:r>
      <w:r w:rsidR="00136A4F" w:rsidRPr="001F4D77">
        <w:rPr>
          <w:rFonts w:ascii="Calibri" w:hAnsi="Calibri" w:cs="Calibri"/>
          <w:sz w:val="18"/>
          <w:szCs w:val="18"/>
        </w:rPr>
        <w:t xml:space="preserve"> do S</w:t>
      </w:r>
      <w:r w:rsidR="00D62E51" w:rsidRPr="001F4D77">
        <w:rPr>
          <w:rFonts w:ascii="Calibri" w:hAnsi="Calibri" w:cs="Calibri"/>
          <w:sz w:val="18"/>
          <w:szCs w:val="18"/>
        </w:rPr>
        <w:t>WZ</w:t>
      </w:r>
    </w:p>
    <w:p w14:paraId="7F99B14B" w14:textId="77777777" w:rsidR="001A5A8A" w:rsidRPr="001F4D77" w:rsidRDefault="001A5A8A" w:rsidP="007957FA">
      <w:pPr>
        <w:jc w:val="right"/>
        <w:rPr>
          <w:rFonts w:ascii="Calibri" w:hAnsi="Calibri" w:cs="Calibri"/>
          <w:sz w:val="18"/>
          <w:szCs w:val="18"/>
        </w:rPr>
      </w:pPr>
    </w:p>
    <w:p w14:paraId="46338E1F" w14:textId="77777777" w:rsidR="00DA509A" w:rsidRPr="001F4D77" w:rsidRDefault="00DA509A" w:rsidP="00DA509A">
      <w:pPr>
        <w:jc w:val="right"/>
        <w:rPr>
          <w:rFonts w:ascii="Calibri" w:hAnsi="Calibri" w:cs="Calibri"/>
          <w:sz w:val="18"/>
          <w:szCs w:val="18"/>
        </w:rPr>
      </w:pPr>
      <w:r w:rsidRPr="001F4D77">
        <w:rPr>
          <w:rFonts w:ascii="Calibri" w:hAnsi="Calibri" w:cs="Calibri"/>
          <w:sz w:val="18"/>
          <w:szCs w:val="18"/>
        </w:rPr>
        <w:t xml:space="preserve">                            </w:t>
      </w:r>
    </w:p>
    <w:p w14:paraId="42E0091D" w14:textId="77777777" w:rsidR="00DA509A" w:rsidRPr="001F4D77" w:rsidRDefault="00DA509A" w:rsidP="00DA509A">
      <w:pPr>
        <w:ind w:left="4248"/>
        <w:jc w:val="right"/>
        <w:rPr>
          <w:rFonts w:ascii="Calibri" w:hAnsi="Calibri" w:cs="Calibri"/>
          <w:sz w:val="18"/>
          <w:szCs w:val="18"/>
        </w:rPr>
      </w:pPr>
      <w:r w:rsidRPr="001F4D77">
        <w:rPr>
          <w:rFonts w:ascii="Calibri" w:hAnsi="Calibri" w:cs="Calibri"/>
          <w:sz w:val="18"/>
          <w:szCs w:val="18"/>
        </w:rPr>
        <w:t>Miejscowość i data…………………………………….</w:t>
      </w:r>
    </w:p>
    <w:p w14:paraId="27CA6CD0" w14:textId="77777777" w:rsidR="0063551B" w:rsidRPr="001F4D77" w:rsidRDefault="0063551B" w:rsidP="00DA509A">
      <w:pPr>
        <w:ind w:left="4248"/>
        <w:jc w:val="right"/>
        <w:rPr>
          <w:rFonts w:ascii="Calibri" w:hAnsi="Calibri" w:cs="Calibri"/>
          <w:sz w:val="18"/>
          <w:szCs w:val="18"/>
        </w:rPr>
      </w:pPr>
    </w:p>
    <w:p w14:paraId="1BBD21C9" w14:textId="77777777" w:rsidR="00DA509A" w:rsidRPr="001F4D77" w:rsidRDefault="00644AF6" w:rsidP="00DA509A">
      <w:pPr>
        <w:rPr>
          <w:rFonts w:ascii="Calibri" w:hAnsi="Calibri" w:cs="Calibri"/>
          <w:sz w:val="18"/>
          <w:szCs w:val="18"/>
        </w:rPr>
      </w:pPr>
      <w:r w:rsidRPr="001F4D77">
        <w:rPr>
          <w:rFonts w:ascii="Calibri" w:hAnsi="Calibri" w:cs="Calibri"/>
          <w:sz w:val="18"/>
          <w:szCs w:val="18"/>
        </w:rPr>
        <w:t xml:space="preserve">     </w:t>
      </w:r>
      <w:r w:rsidR="00DA509A" w:rsidRPr="001F4D77">
        <w:rPr>
          <w:rFonts w:ascii="Calibri" w:hAnsi="Calibri" w:cs="Calibri"/>
          <w:sz w:val="18"/>
          <w:szCs w:val="18"/>
        </w:rPr>
        <w:t>................................................</w:t>
      </w:r>
    </w:p>
    <w:p w14:paraId="41C5D4AA" w14:textId="77777777" w:rsidR="0093065C" w:rsidRPr="001F4D77" w:rsidRDefault="0093065C" w:rsidP="00DA509A">
      <w:pPr>
        <w:rPr>
          <w:rFonts w:ascii="Calibri" w:hAnsi="Calibri" w:cs="Calibri"/>
          <w:sz w:val="18"/>
          <w:szCs w:val="18"/>
        </w:rPr>
      </w:pPr>
    </w:p>
    <w:p w14:paraId="5D7C63E2" w14:textId="77777777" w:rsidR="00CA3EEB" w:rsidRPr="001F4D77" w:rsidRDefault="00235B00" w:rsidP="00CA3EEB">
      <w:pPr>
        <w:rPr>
          <w:rFonts w:ascii="Calibri" w:hAnsi="Calibri" w:cs="Calibri"/>
          <w:sz w:val="18"/>
          <w:szCs w:val="18"/>
        </w:rPr>
      </w:pPr>
      <w:r w:rsidRPr="001F4D77">
        <w:rPr>
          <w:rFonts w:ascii="Calibri" w:hAnsi="Calibri" w:cs="Calibri"/>
          <w:sz w:val="18"/>
          <w:szCs w:val="18"/>
        </w:rPr>
        <w:t>(Nazwa i adres W</w:t>
      </w:r>
      <w:r w:rsidR="006C262E" w:rsidRPr="001F4D77">
        <w:rPr>
          <w:rFonts w:ascii="Calibri" w:hAnsi="Calibri" w:cs="Calibri"/>
          <w:sz w:val="18"/>
          <w:szCs w:val="18"/>
        </w:rPr>
        <w:t xml:space="preserve">ykonawcy)  </w:t>
      </w:r>
    </w:p>
    <w:p w14:paraId="0810C50C" w14:textId="77777777" w:rsidR="00043B6F" w:rsidRPr="001F4D77" w:rsidRDefault="00043B6F" w:rsidP="00CA3EEB">
      <w:pPr>
        <w:jc w:val="center"/>
        <w:rPr>
          <w:rFonts w:ascii="Calibri" w:hAnsi="Calibri" w:cs="Calibri"/>
          <w:b/>
          <w:i/>
          <w:iCs/>
          <w:sz w:val="18"/>
          <w:szCs w:val="18"/>
        </w:rPr>
      </w:pPr>
    </w:p>
    <w:p w14:paraId="06641F13" w14:textId="77777777" w:rsidR="00043B6F" w:rsidRPr="001F4D77" w:rsidRDefault="00043B6F" w:rsidP="00CA3EEB">
      <w:pPr>
        <w:jc w:val="center"/>
        <w:rPr>
          <w:rFonts w:ascii="Calibri" w:hAnsi="Calibri" w:cs="Calibri"/>
          <w:b/>
          <w:i/>
          <w:iCs/>
          <w:sz w:val="18"/>
          <w:szCs w:val="18"/>
        </w:rPr>
      </w:pPr>
    </w:p>
    <w:p w14:paraId="4A08DAD8" w14:textId="77777777" w:rsidR="00DA509A" w:rsidRPr="001F4D77" w:rsidRDefault="00983423" w:rsidP="00CA3EEB">
      <w:pPr>
        <w:jc w:val="center"/>
        <w:rPr>
          <w:rFonts w:ascii="Calibri" w:hAnsi="Calibri" w:cs="Calibri"/>
          <w:b/>
          <w:sz w:val="18"/>
          <w:szCs w:val="18"/>
        </w:rPr>
      </w:pPr>
      <w:r w:rsidRPr="001F4D77">
        <w:rPr>
          <w:rFonts w:ascii="Calibri" w:hAnsi="Calibri" w:cs="Calibri"/>
          <w:b/>
          <w:sz w:val="18"/>
          <w:szCs w:val="18"/>
        </w:rPr>
        <w:t>O</w:t>
      </w:r>
      <w:r w:rsidR="00DA509A" w:rsidRPr="001F4D77">
        <w:rPr>
          <w:rFonts w:ascii="Calibri" w:hAnsi="Calibri" w:cs="Calibri"/>
          <w:b/>
          <w:sz w:val="18"/>
          <w:szCs w:val="18"/>
        </w:rPr>
        <w:t xml:space="preserve"> F E R T A  C E N O W A</w:t>
      </w:r>
      <w:r w:rsidR="00C3338D" w:rsidRPr="001F4D77">
        <w:rPr>
          <w:rFonts w:ascii="Calibri" w:hAnsi="Calibri" w:cs="Calibri"/>
          <w:b/>
          <w:sz w:val="18"/>
          <w:szCs w:val="18"/>
        </w:rPr>
        <w:t xml:space="preserve"> </w:t>
      </w:r>
      <w:r w:rsidR="00342269" w:rsidRPr="001F4D77">
        <w:rPr>
          <w:rFonts w:ascii="Calibri" w:hAnsi="Calibri" w:cs="Calibri"/>
          <w:b/>
          <w:sz w:val="18"/>
          <w:szCs w:val="18"/>
        </w:rPr>
        <w:t xml:space="preserve"> </w:t>
      </w:r>
    </w:p>
    <w:p w14:paraId="50C05A1F" w14:textId="77777777" w:rsidR="00DA509A" w:rsidRPr="001F4D77" w:rsidRDefault="00DA509A" w:rsidP="00B91B3B">
      <w:pPr>
        <w:pStyle w:val="Tytu"/>
        <w:spacing w:before="120"/>
        <w:ind w:firstLine="360"/>
        <w:rPr>
          <w:rFonts w:ascii="Calibri" w:hAnsi="Calibri" w:cs="Calibri"/>
          <w:b w:val="0"/>
          <w:bCs w:val="0"/>
          <w:sz w:val="18"/>
          <w:szCs w:val="18"/>
        </w:rPr>
      </w:pPr>
      <w:r w:rsidRPr="001F4D77">
        <w:rPr>
          <w:rFonts w:ascii="Calibri" w:hAnsi="Calibri" w:cs="Calibri"/>
          <w:b w:val="0"/>
          <w:bCs w:val="0"/>
          <w:sz w:val="18"/>
          <w:szCs w:val="18"/>
        </w:rPr>
        <w:t xml:space="preserve">Nawiązując do zaproszenia złożenia oferty w </w:t>
      </w:r>
      <w:r w:rsidRPr="001F4D77">
        <w:rPr>
          <w:rFonts w:ascii="Calibri" w:hAnsi="Calibri" w:cs="Calibri"/>
          <w:b w:val="0"/>
          <w:sz w:val="18"/>
          <w:szCs w:val="18"/>
        </w:rPr>
        <w:t xml:space="preserve"> </w:t>
      </w:r>
      <w:r w:rsidR="00136A4F" w:rsidRPr="001F4D77">
        <w:rPr>
          <w:rFonts w:ascii="Calibri" w:hAnsi="Calibri" w:cs="Calibri"/>
          <w:b w:val="0"/>
          <w:sz w:val="18"/>
          <w:szCs w:val="18"/>
          <w:lang w:val="pl-PL"/>
        </w:rPr>
        <w:t xml:space="preserve">postępowaniu o udzielenie zamówienia publicznego </w:t>
      </w:r>
      <w:r w:rsidRPr="001F4D77">
        <w:rPr>
          <w:rFonts w:ascii="Calibri" w:hAnsi="Calibri" w:cs="Calibri"/>
          <w:b w:val="0"/>
          <w:bCs w:val="0"/>
          <w:sz w:val="18"/>
          <w:szCs w:val="18"/>
        </w:rPr>
        <w:t>na:</w:t>
      </w:r>
    </w:p>
    <w:p w14:paraId="7E4E464D" w14:textId="77777777" w:rsidR="00986C8D" w:rsidRPr="001F4D77" w:rsidRDefault="00986C8D" w:rsidP="00B91B3B">
      <w:pPr>
        <w:pStyle w:val="Bezodstpw"/>
        <w:jc w:val="both"/>
        <w:rPr>
          <w:rFonts w:ascii="Calibri" w:hAnsi="Calibri" w:cs="Calibri"/>
          <w:sz w:val="18"/>
          <w:szCs w:val="18"/>
        </w:rPr>
      </w:pPr>
    </w:p>
    <w:p w14:paraId="1BEBFF85" w14:textId="77777777" w:rsidR="00986C8D" w:rsidRPr="001F4D77" w:rsidRDefault="00986C8D" w:rsidP="00986C8D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47B65B6C" w14:textId="0BE7A8E0" w:rsidR="00986C8D" w:rsidRPr="001F4D77" w:rsidRDefault="005B654C" w:rsidP="00986C8D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B654C">
        <w:rPr>
          <w:rFonts w:ascii="Calibri" w:hAnsi="Calibri" w:cs="Calibri"/>
          <w:b/>
          <w:bCs/>
          <w:sz w:val="20"/>
          <w:szCs w:val="20"/>
        </w:rPr>
        <w:t>„</w:t>
      </w:r>
      <w:r w:rsidR="0070497A" w:rsidRPr="0070497A">
        <w:rPr>
          <w:rFonts w:ascii="Calibri" w:hAnsi="Calibri" w:cs="Calibri"/>
          <w:b/>
          <w:bCs/>
          <w:sz w:val="20"/>
          <w:szCs w:val="20"/>
        </w:rPr>
        <w:t>Budowa instalacji OZE na terenie Gminy Łęczyca</w:t>
      </w:r>
      <w:r w:rsidRPr="005B654C">
        <w:rPr>
          <w:rFonts w:ascii="Calibri" w:hAnsi="Calibri" w:cs="Calibri"/>
          <w:b/>
          <w:bCs/>
          <w:sz w:val="20"/>
          <w:szCs w:val="20"/>
        </w:rPr>
        <w:t>”</w:t>
      </w:r>
    </w:p>
    <w:p w14:paraId="39DE0A5D" w14:textId="77777777" w:rsidR="00986C8D" w:rsidRPr="001F4D77" w:rsidRDefault="00986C8D" w:rsidP="00986C8D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6405A3E" w14:textId="77777777" w:rsidR="00986C8D" w:rsidRPr="001F4D77" w:rsidRDefault="00986C8D" w:rsidP="00B91B3B">
      <w:pPr>
        <w:pStyle w:val="Bezodstpw"/>
        <w:jc w:val="both"/>
        <w:rPr>
          <w:rFonts w:ascii="Calibri" w:hAnsi="Calibri" w:cs="Calibri"/>
          <w:sz w:val="18"/>
          <w:szCs w:val="18"/>
        </w:rPr>
      </w:pPr>
    </w:p>
    <w:p w14:paraId="3DD2C8CD" w14:textId="77777777" w:rsidR="007E31DD" w:rsidRPr="001F4D77" w:rsidRDefault="007E31DD" w:rsidP="00B91B3B">
      <w:pPr>
        <w:pStyle w:val="Bezodstpw"/>
        <w:jc w:val="both"/>
        <w:rPr>
          <w:rFonts w:ascii="Calibri" w:hAnsi="Calibri" w:cs="Calibri"/>
          <w:sz w:val="18"/>
          <w:szCs w:val="18"/>
        </w:rPr>
      </w:pPr>
      <w:r w:rsidRPr="001F4D77">
        <w:rPr>
          <w:rFonts w:ascii="Calibri" w:hAnsi="Calibri" w:cs="Calibri"/>
          <w:sz w:val="18"/>
          <w:szCs w:val="18"/>
        </w:rPr>
        <w:t xml:space="preserve">zgodnie z wymaganiami określonymi w specyfikacji warunków zamówienia dla tego </w:t>
      </w:r>
      <w:r w:rsidR="001241A7" w:rsidRPr="001F4D77">
        <w:rPr>
          <w:rFonts w:ascii="Calibri" w:hAnsi="Calibri" w:cs="Calibri"/>
          <w:sz w:val="18"/>
          <w:szCs w:val="18"/>
        </w:rPr>
        <w:t>postępowania</w:t>
      </w:r>
      <w:r w:rsidRPr="001F4D77">
        <w:rPr>
          <w:rFonts w:ascii="Calibri" w:hAnsi="Calibri" w:cs="Calibri"/>
          <w:sz w:val="18"/>
          <w:szCs w:val="18"/>
        </w:rPr>
        <w:t xml:space="preserve"> składamy niniejszą ofertę:</w:t>
      </w:r>
      <w:r w:rsidR="009723A2" w:rsidRPr="001F4D77">
        <w:rPr>
          <w:rFonts w:ascii="Calibri" w:hAnsi="Calibri" w:cs="Calibri"/>
          <w:sz w:val="18"/>
          <w:szCs w:val="18"/>
        </w:rPr>
        <w:t xml:space="preserve"> </w:t>
      </w:r>
    </w:p>
    <w:p w14:paraId="5A6E36DD" w14:textId="77777777" w:rsidR="007957FA" w:rsidRPr="001F4D77" w:rsidRDefault="007957FA" w:rsidP="005948C1">
      <w:pPr>
        <w:tabs>
          <w:tab w:val="left" w:pos="426"/>
        </w:tabs>
        <w:spacing w:before="120" w:line="276" w:lineRule="auto"/>
        <w:jc w:val="center"/>
        <w:rPr>
          <w:rFonts w:ascii="Calibri" w:hAnsi="Calibri" w:cs="Calibri"/>
          <w:b/>
          <w:sz w:val="18"/>
          <w:szCs w:val="18"/>
        </w:rPr>
      </w:pPr>
    </w:p>
    <w:p w14:paraId="744364B7" w14:textId="1889C093" w:rsidR="001F4D77" w:rsidRPr="0070497A" w:rsidRDefault="007E31DD" w:rsidP="0070497A">
      <w:pPr>
        <w:tabs>
          <w:tab w:val="left" w:pos="426"/>
        </w:tabs>
        <w:spacing w:line="600" w:lineRule="auto"/>
        <w:jc w:val="center"/>
        <w:rPr>
          <w:rFonts w:ascii="Calibri" w:hAnsi="Calibri" w:cs="Calibri"/>
          <w:b/>
          <w:sz w:val="18"/>
          <w:szCs w:val="18"/>
        </w:rPr>
      </w:pPr>
      <w:r w:rsidRPr="001F4D77">
        <w:rPr>
          <w:rFonts w:ascii="Calibri" w:hAnsi="Calibri" w:cs="Calibri"/>
          <w:b/>
          <w:sz w:val="18"/>
          <w:szCs w:val="18"/>
        </w:rPr>
        <w:t xml:space="preserve">Za wykonanie przedmiotu zamówienia oferujemy ryczałtową cenę w kwocie łącznej brutto: </w:t>
      </w:r>
    </w:p>
    <w:p w14:paraId="1EA18B11" w14:textId="77777777" w:rsidR="00A848E4" w:rsidRPr="001F4D77" w:rsidRDefault="00A848E4" w:rsidP="00C6251B">
      <w:pPr>
        <w:tabs>
          <w:tab w:val="left" w:pos="426"/>
        </w:tabs>
        <w:spacing w:line="600" w:lineRule="auto"/>
        <w:jc w:val="center"/>
        <w:rPr>
          <w:rFonts w:ascii="Calibri" w:hAnsi="Calibri" w:cs="Calibri"/>
          <w:sz w:val="18"/>
          <w:szCs w:val="18"/>
        </w:rPr>
      </w:pPr>
      <w:r w:rsidRPr="001F4D77">
        <w:rPr>
          <w:rFonts w:ascii="Calibri" w:hAnsi="Calibri" w:cs="Calibri"/>
          <w:b/>
          <w:sz w:val="18"/>
          <w:szCs w:val="18"/>
        </w:rPr>
        <w:t>…...................................................... złotych</w:t>
      </w:r>
      <w:r w:rsidR="00C6251B" w:rsidRPr="001F4D77">
        <w:rPr>
          <w:rFonts w:ascii="Calibri" w:hAnsi="Calibri" w:cs="Calibri"/>
          <w:sz w:val="18"/>
          <w:szCs w:val="18"/>
        </w:rPr>
        <w:t xml:space="preserve">  </w:t>
      </w:r>
      <w:r w:rsidRPr="001F4D77">
        <w:rPr>
          <w:rFonts w:ascii="Calibri" w:hAnsi="Calibri" w:cs="Calibri"/>
          <w:sz w:val="18"/>
          <w:szCs w:val="18"/>
        </w:rPr>
        <w:t>w tym podatek VAT.</w:t>
      </w:r>
    </w:p>
    <w:p w14:paraId="3A1EB5B6" w14:textId="77777777" w:rsidR="00D67F76" w:rsidRPr="001F4D77" w:rsidRDefault="00D67F76" w:rsidP="00D67F76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  <w:proofErr w:type="spellStart"/>
      <w:r w:rsidRPr="001F4D77">
        <w:rPr>
          <w:rFonts w:ascii="Calibri" w:hAnsi="Calibri" w:cs="Calibri"/>
          <w:b/>
          <w:bCs/>
          <w:sz w:val="18"/>
          <w:szCs w:val="18"/>
        </w:rPr>
        <w:t>Pozacenowe</w:t>
      </w:r>
      <w:proofErr w:type="spellEnd"/>
      <w:r w:rsidRPr="001F4D77">
        <w:rPr>
          <w:rFonts w:ascii="Calibri" w:hAnsi="Calibri" w:cs="Calibri"/>
          <w:b/>
          <w:bCs/>
          <w:sz w:val="18"/>
          <w:szCs w:val="18"/>
        </w:rPr>
        <w:t xml:space="preserve"> kryteria oceny ofert:</w:t>
      </w:r>
    </w:p>
    <w:p w14:paraId="472DC814" w14:textId="77777777" w:rsidR="00D67F76" w:rsidRPr="001F4D77" w:rsidRDefault="00D67F76" w:rsidP="00D67F76">
      <w:pPr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261939D" w14:textId="53DADD01" w:rsidR="00D67F76" w:rsidRPr="00AE1BD4" w:rsidRDefault="002A13EB" w:rsidP="00D67F76">
      <w:pPr>
        <w:numPr>
          <w:ilvl w:val="0"/>
          <w:numId w:val="48"/>
        </w:numPr>
        <w:tabs>
          <w:tab w:val="left" w:pos="426"/>
        </w:tabs>
        <w:spacing w:line="276" w:lineRule="auto"/>
        <w:ind w:hanging="720"/>
        <w:jc w:val="both"/>
        <w:rPr>
          <w:rFonts w:ascii="Calibri" w:hAnsi="Calibri" w:cs="Calibri"/>
          <w:sz w:val="18"/>
          <w:szCs w:val="18"/>
        </w:rPr>
      </w:pPr>
      <w:r w:rsidRPr="002A13EB">
        <w:rPr>
          <w:rFonts w:ascii="Calibri" w:hAnsi="Calibri" w:cs="Calibri"/>
          <w:b/>
          <w:bCs/>
          <w:sz w:val="18"/>
          <w:szCs w:val="18"/>
        </w:rPr>
        <w:t>Klasa efektywności energetycznej pompy ciepła (W55)</w:t>
      </w:r>
      <w:r w:rsidR="00D67F76" w:rsidRPr="00AE1BD4">
        <w:rPr>
          <w:rFonts w:ascii="Calibri" w:hAnsi="Calibri" w:cs="Calibri"/>
          <w:b/>
          <w:bCs/>
          <w:sz w:val="18"/>
          <w:szCs w:val="18"/>
        </w:rPr>
        <w:t xml:space="preserve"> (</w:t>
      </w:r>
      <w:r>
        <w:rPr>
          <w:rFonts w:ascii="Calibri" w:hAnsi="Calibri" w:cs="Calibri"/>
          <w:b/>
          <w:bCs/>
          <w:sz w:val="18"/>
          <w:szCs w:val="18"/>
        </w:rPr>
        <w:t>K</w:t>
      </w:r>
      <w:r w:rsidR="00D67F76" w:rsidRPr="00AE1BD4">
        <w:rPr>
          <w:rFonts w:ascii="Calibri" w:hAnsi="Calibri" w:cs="Calibri"/>
          <w:b/>
          <w:bCs/>
          <w:sz w:val="18"/>
          <w:szCs w:val="18"/>
        </w:rPr>
        <w:t>):</w:t>
      </w:r>
    </w:p>
    <w:p w14:paraId="3468BA8A" w14:textId="2CC65DC4" w:rsidR="00D67F76" w:rsidRDefault="00D67F76" w:rsidP="00D67F76">
      <w:pPr>
        <w:tabs>
          <w:tab w:val="left" w:pos="426"/>
        </w:tabs>
        <w:spacing w:line="276" w:lineRule="auto"/>
        <w:ind w:left="709"/>
        <w:jc w:val="both"/>
        <w:rPr>
          <w:rFonts w:ascii="Calibri" w:hAnsi="Calibri" w:cs="Calibri"/>
          <w:sz w:val="18"/>
          <w:szCs w:val="18"/>
        </w:rPr>
      </w:pPr>
      <w:r w:rsidRPr="00AE1BD4">
        <w:rPr>
          <w:rFonts w:ascii="Calibri" w:hAnsi="Calibri" w:cs="Calibri"/>
          <w:sz w:val="18"/>
          <w:szCs w:val="18"/>
        </w:rPr>
        <w:t xml:space="preserve">Oferujemy </w:t>
      </w:r>
      <w:r w:rsidR="002A13EB">
        <w:rPr>
          <w:rFonts w:ascii="Calibri" w:hAnsi="Calibri" w:cs="Calibri"/>
          <w:sz w:val="18"/>
          <w:szCs w:val="18"/>
        </w:rPr>
        <w:t>pompy ciepła o klasie efektywności energetycznej wynoszącej</w:t>
      </w:r>
      <w:r w:rsidRPr="00AE1BD4">
        <w:rPr>
          <w:rFonts w:ascii="Calibri" w:hAnsi="Calibri" w:cs="Calibri"/>
          <w:sz w:val="18"/>
          <w:szCs w:val="18"/>
        </w:rPr>
        <w:t xml:space="preserve"> </w:t>
      </w:r>
      <w:r w:rsidRPr="00AE1BD4">
        <w:rPr>
          <w:rFonts w:ascii="Calibri" w:hAnsi="Calibri" w:cs="Calibri"/>
          <w:b/>
          <w:bCs/>
          <w:sz w:val="18"/>
          <w:szCs w:val="18"/>
        </w:rPr>
        <w:t>……..</w:t>
      </w:r>
      <w:r w:rsidRPr="00AE1BD4">
        <w:rPr>
          <w:rFonts w:ascii="Calibri" w:hAnsi="Calibri" w:cs="Calibri"/>
          <w:sz w:val="18"/>
          <w:szCs w:val="18"/>
        </w:rPr>
        <w:t xml:space="preserve"> (w przypadku braku wskazania przyjmuje się </w:t>
      </w:r>
      <w:r w:rsidR="002A13EB">
        <w:rPr>
          <w:rFonts w:ascii="Calibri" w:hAnsi="Calibri" w:cs="Calibri"/>
          <w:sz w:val="18"/>
          <w:szCs w:val="18"/>
        </w:rPr>
        <w:t>A</w:t>
      </w:r>
      <w:r w:rsidR="00CC0F14">
        <w:rPr>
          <w:rFonts w:ascii="Calibri" w:hAnsi="Calibri" w:cs="Calibri"/>
          <w:sz w:val="18"/>
          <w:szCs w:val="18"/>
        </w:rPr>
        <w:t>++</w:t>
      </w:r>
      <w:r w:rsidRPr="00AE1BD4">
        <w:rPr>
          <w:rFonts w:ascii="Calibri" w:hAnsi="Calibri" w:cs="Calibri"/>
          <w:sz w:val="18"/>
          <w:szCs w:val="18"/>
        </w:rPr>
        <w:t>)</w:t>
      </w:r>
      <w:r>
        <w:rPr>
          <w:rFonts w:ascii="Calibri" w:hAnsi="Calibri" w:cs="Calibri"/>
          <w:sz w:val="18"/>
          <w:szCs w:val="18"/>
        </w:rPr>
        <w:t>.</w:t>
      </w:r>
    </w:p>
    <w:p w14:paraId="5EFBA008" w14:textId="6B28F8A2" w:rsidR="00AB2BDF" w:rsidRDefault="00AB2BDF" w:rsidP="00AB2BDF">
      <w:pPr>
        <w:numPr>
          <w:ilvl w:val="0"/>
          <w:numId w:val="48"/>
        </w:numPr>
        <w:tabs>
          <w:tab w:val="left" w:pos="426"/>
        </w:tabs>
        <w:spacing w:line="276" w:lineRule="auto"/>
        <w:ind w:hanging="720"/>
        <w:jc w:val="both"/>
        <w:rPr>
          <w:rFonts w:ascii="Calibri" w:hAnsi="Calibri" w:cs="Calibri"/>
          <w:b/>
          <w:bCs/>
          <w:sz w:val="18"/>
          <w:szCs w:val="18"/>
        </w:rPr>
      </w:pPr>
      <w:r w:rsidRPr="00AB2BDF">
        <w:rPr>
          <w:rFonts w:ascii="Calibri" w:hAnsi="Calibri" w:cs="Calibri"/>
          <w:b/>
          <w:bCs/>
          <w:sz w:val="18"/>
          <w:szCs w:val="18"/>
        </w:rPr>
        <w:t>Moc akustyczna jednostki zewnętrznej (M):</w:t>
      </w:r>
    </w:p>
    <w:p w14:paraId="66CE9737" w14:textId="14EBBF91" w:rsidR="00AB2BDF" w:rsidRPr="00AB2BDF" w:rsidRDefault="00AB2BDF" w:rsidP="00AB2BDF">
      <w:pPr>
        <w:tabs>
          <w:tab w:val="left" w:pos="426"/>
        </w:tabs>
        <w:spacing w:line="276" w:lineRule="auto"/>
        <w:ind w:left="709"/>
        <w:jc w:val="both"/>
        <w:rPr>
          <w:rFonts w:ascii="Calibri" w:hAnsi="Calibri" w:cs="Calibri"/>
          <w:b/>
          <w:bCs/>
          <w:sz w:val="18"/>
          <w:szCs w:val="18"/>
        </w:rPr>
      </w:pPr>
      <w:r w:rsidRPr="00FA439B">
        <w:rPr>
          <w:rFonts w:ascii="Calibri" w:hAnsi="Calibri" w:cs="Calibri"/>
          <w:sz w:val="18"/>
          <w:szCs w:val="18"/>
        </w:rPr>
        <w:t>Oferujemy pompy ciepła o mocy akustycznej jednostki zewnętrznej</w:t>
      </w:r>
      <w:r w:rsidR="00376176" w:rsidRPr="00FA439B">
        <w:rPr>
          <w:rFonts w:ascii="Calibri" w:hAnsi="Calibri" w:cs="Calibri"/>
          <w:sz w:val="18"/>
          <w:szCs w:val="18"/>
        </w:rPr>
        <w:t xml:space="preserve"> wynoszącej</w:t>
      </w:r>
      <w:r w:rsidR="00376176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EA023B">
        <w:rPr>
          <w:rFonts w:ascii="Calibri" w:hAnsi="Calibri" w:cs="Calibri"/>
          <w:b/>
          <w:bCs/>
          <w:sz w:val="18"/>
          <w:szCs w:val="18"/>
        </w:rPr>
        <w:t xml:space="preserve">……… </w:t>
      </w:r>
      <w:proofErr w:type="spellStart"/>
      <w:r w:rsidR="00EA023B">
        <w:rPr>
          <w:rFonts w:ascii="Calibri" w:hAnsi="Calibri" w:cs="Calibri"/>
          <w:b/>
          <w:bCs/>
          <w:sz w:val="18"/>
          <w:szCs w:val="18"/>
        </w:rPr>
        <w:t>dB</w:t>
      </w:r>
      <w:proofErr w:type="spellEnd"/>
      <w:r w:rsidR="00EA023B">
        <w:rPr>
          <w:rFonts w:ascii="Calibri" w:hAnsi="Calibri" w:cs="Calibri"/>
          <w:b/>
          <w:bCs/>
          <w:sz w:val="18"/>
          <w:szCs w:val="18"/>
        </w:rPr>
        <w:t xml:space="preserve">(A) </w:t>
      </w:r>
      <w:r w:rsidR="00EA023B" w:rsidRPr="00AE1BD4">
        <w:rPr>
          <w:rFonts w:ascii="Calibri" w:hAnsi="Calibri" w:cs="Calibri"/>
          <w:sz w:val="18"/>
          <w:szCs w:val="18"/>
        </w:rPr>
        <w:t xml:space="preserve">(w przypadku braku wskazania przyjmuje się </w:t>
      </w:r>
      <w:r w:rsidR="00FA439B">
        <w:rPr>
          <w:rFonts w:ascii="Calibri" w:hAnsi="Calibri" w:cs="Calibri"/>
          <w:sz w:val="18"/>
          <w:szCs w:val="18"/>
        </w:rPr>
        <w:t xml:space="preserve">55 </w:t>
      </w:r>
      <w:proofErr w:type="spellStart"/>
      <w:r w:rsidR="00FA439B">
        <w:rPr>
          <w:rFonts w:ascii="Calibri" w:hAnsi="Calibri" w:cs="Calibri"/>
          <w:sz w:val="18"/>
          <w:szCs w:val="18"/>
        </w:rPr>
        <w:t>dB</w:t>
      </w:r>
      <w:proofErr w:type="spellEnd"/>
      <w:r w:rsidR="00FA439B">
        <w:rPr>
          <w:rFonts w:ascii="Calibri" w:hAnsi="Calibri" w:cs="Calibri"/>
          <w:sz w:val="18"/>
          <w:szCs w:val="18"/>
        </w:rPr>
        <w:t>(A))</w:t>
      </w:r>
    </w:p>
    <w:p w14:paraId="46BA5646" w14:textId="56267549" w:rsidR="00D67F76" w:rsidRDefault="00D67F76" w:rsidP="00D67F76">
      <w:pPr>
        <w:numPr>
          <w:ilvl w:val="0"/>
          <w:numId w:val="48"/>
        </w:numPr>
        <w:tabs>
          <w:tab w:val="left" w:pos="426"/>
        </w:tabs>
        <w:spacing w:line="276" w:lineRule="auto"/>
        <w:ind w:hanging="720"/>
        <w:jc w:val="both"/>
        <w:rPr>
          <w:rFonts w:ascii="Calibri" w:hAnsi="Calibri" w:cs="Calibri"/>
          <w:sz w:val="18"/>
          <w:szCs w:val="18"/>
        </w:rPr>
      </w:pPr>
      <w:r w:rsidRPr="00AE1BD4">
        <w:rPr>
          <w:rFonts w:ascii="Calibri" w:hAnsi="Calibri" w:cs="Calibri"/>
          <w:b/>
          <w:bCs/>
          <w:sz w:val="18"/>
          <w:szCs w:val="18"/>
        </w:rPr>
        <w:t>Okres wydłużonej rękojmi i gwarancji jakości (G):</w:t>
      </w:r>
    </w:p>
    <w:p w14:paraId="0DD10583" w14:textId="67DA8F5A" w:rsidR="00C6251B" w:rsidRDefault="00D67F76" w:rsidP="00D67F76">
      <w:pPr>
        <w:tabs>
          <w:tab w:val="left" w:pos="426"/>
        </w:tabs>
        <w:spacing w:line="276" w:lineRule="auto"/>
        <w:ind w:left="709"/>
        <w:jc w:val="both"/>
        <w:rPr>
          <w:rFonts w:ascii="Calibri" w:hAnsi="Calibri" w:cs="Calibri"/>
          <w:sz w:val="18"/>
          <w:szCs w:val="18"/>
        </w:rPr>
      </w:pPr>
      <w:r w:rsidRPr="00D67F76">
        <w:rPr>
          <w:rFonts w:ascii="Calibri" w:hAnsi="Calibri" w:cs="Calibri"/>
          <w:sz w:val="18"/>
          <w:szCs w:val="18"/>
        </w:rPr>
        <w:t xml:space="preserve">Oferowany okres rękojmi i gwarancji jakości na wykonanie przedmiotu zamówienia wynosi </w:t>
      </w:r>
      <w:r w:rsidRPr="00D67F76">
        <w:rPr>
          <w:rFonts w:ascii="Calibri" w:hAnsi="Calibri" w:cs="Calibri"/>
          <w:b/>
          <w:bCs/>
          <w:sz w:val="18"/>
          <w:szCs w:val="18"/>
        </w:rPr>
        <w:t>…….. miesięcy</w:t>
      </w:r>
      <w:r w:rsidRPr="00D67F76">
        <w:rPr>
          <w:rFonts w:ascii="Calibri" w:hAnsi="Calibri" w:cs="Calibri"/>
          <w:sz w:val="18"/>
          <w:szCs w:val="18"/>
        </w:rPr>
        <w:t xml:space="preserve"> </w:t>
      </w:r>
      <w:r w:rsidRPr="00D67F76">
        <w:rPr>
          <w:rFonts w:ascii="Calibri" w:hAnsi="Calibri" w:cs="Calibri"/>
          <w:sz w:val="18"/>
          <w:szCs w:val="18"/>
        </w:rPr>
        <w:br/>
        <w:t>(w przypadku braku wskazania przyjmuje się okres 60 miesięcy).</w:t>
      </w:r>
    </w:p>
    <w:p w14:paraId="36E9CEAA" w14:textId="77777777" w:rsidR="00FA439B" w:rsidRPr="00D67F76" w:rsidRDefault="00FA439B" w:rsidP="00D67F76">
      <w:pPr>
        <w:tabs>
          <w:tab w:val="left" w:pos="426"/>
        </w:tabs>
        <w:spacing w:line="276" w:lineRule="auto"/>
        <w:ind w:left="709"/>
        <w:jc w:val="both"/>
        <w:rPr>
          <w:rFonts w:ascii="Calibri" w:hAnsi="Calibri" w:cs="Calibri"/>
          <w:sz w:val="18"/>
          <w:szCs w:val="18"/>
        </w:rPr>
      </w:pPr>
    </w:p>
    <w:p w14:paraId="29F1CC8D" w14:textId="77777777" w:rsidR="00986C8D" w:rsidRPr="001F4D77" w:rsidRDefault="00986C8D" w:rsidP="00986C8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18"/>
          <w:szCs w:val="18"/>
        </w:rPr>
      </w:pPr>
      <w:r w:rsidRPr="001F4D77">
        <w:rPr>
          <w:rFonts w:ascii="Calibri" w:eastAsia="Arial Unicode MS" w:hAnsi="Calibri" w:cs="Calibri"/>
          <w:b/>
          <w:sz w:val="18"/>
          <w:szCs w:val="18"/>
        </w:rPr>
        <w:t>UWAGA!</w:t>
      </w:r>
    </w:p>
    <w:p w14:paraId="3C4116C3" w14:textId="77777777" w:rsidR="00986C8D" w:rsidRPr="001F4D77" w:rsidRDefault="00986C8D" w:rsidP="00986C8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18"/>
          <w:szCs w:val="18"/>
        </w:rPr>
      </w:pPr>
      <w:r w:rsidRPr="001F4D77">
        <w:rPr>
          <w:rFonts w:ascii="Calibri" w:eastAsia="Arial Unicode MS" w:hAnsi="Calibri" w:cs="Calibri"/>
          <w:b/>
          <w:sz w:val="18"/>
          <w:szCs w:val="18"/>
        </w:rPr>
        <w:t>W rozdziale X</w:t>
      </w:r>
      <w:r w:rsidR="005B3819" w:rsidRPr="001F4D77">
        <w:rPr>
          <w:rFonts w:ascii="Calibri" w:eastAsia="Arial Unicode MS" w:hAnsi="Calibri" w:cs="Calibri"/>
          <w:b/>
          <w:sz w:val="18"/>
          <w:szCs w:val="18"/>
        </w:rPr>
        <w:t>I</w:t>
      </w:r>
      <w:r w:rsidRPr="001F4D77">
        <w:rPr>
          <w:rFonts w:ascii="Calibri" w:eastAsia="Arial Unicode MS" w:hAnsi="Calibri" w:cs="Calibri"/>
          <w:b/>
          <w:sz w:val="18"/>
          <w:szCs w:val="18"/>
        </w:rPr>
        <w:t xml:space="preserve">V ust. </w:t>
      </w:r>
      <w:r w:rsidR="000676A7" w:rsidRPr="001F4D77">
        <w:rPr>
          <w:rFonts w:ascii="Calibri" w:eastAsia="Arial Unicode MS" w:hAnsi="Calibri" w:cs="Calibri"/>
          <w:b/>
          <w:sz w:val="18"/>
          <w:szCs w:val="18"/>
        </w:rPr>
        <w:t>6</w:t>
      </w:r>
      <w:r w:rsidRPr="001F4D77">
        <w:rPr>
          <w:rFonts w:ascii="Calibri" w:eastAsia="Arial Unicode MS" w:hAnsi="Calibri" w:cs="Calibri"/>
          <w:b/>
          <w:sz w:val="18"/>
          <w:szCs w:val="18"/>
        </w:rPr>
        <w:t xml:space="preserve"> SWZ Zamawiający wymaga złożenia wraz z ofertą informacji o </w:t>
      </w:r>
      <w:r w:rsidRPr="001F4D77">
        <w:rPr>
          <w:rFonts w:ascii="Calibri" w:hAnsi="Calibri" w:cs="Calibri"/>
          <w:b/>
          <w:sz w:val="18"/>
          <w:szCs w:val="18"/>
        </w:rPr>
        <w:t xml:space="preserve">powstaniu u zamawiającego </w:t>
      </w:r>
      <w:r w:rsidRPr="001F4D77">
        <w:rPr>
          <w:rFonts w:ascii="Calibri" w:hAnsi="Calibri" w:cs="Calibri"/>
          <w:b/>
          <w:color w:val="000000"/>
          <w:sz w:val="18"/>
          <w:szCs w:val="18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28131301" w14:textId="77777777" w:rsidR="005B3819" w:rsidRPr="001F4D77" w:rsidRDefault="005B3819" w:rsidP="00986C8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18"/>
          <w:szCs w:val="18"/>
        </w:rPr>
      </w:pPr>
    </w:p>
    <w:p w14:paraId="7ECCD0DF" w14:textId="77777777" w:rsidR="007E31DD" w:rsidRPr="001F4D77" w:rsidRDefault="00986C8D" w:rsidP="005B381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18"/>
          <w:szCs w:val="18"/>
        </w:rPr>
      </w:pPr>
      <w:r w:rsidRPr="001F4D77">
        <w:rPr>
          <w:rFonts w:ascii="Calibri" w:eastAsia="Arial Unicode MS" w:hAnsi="Calibri" w:cs="Calibri"/>
          <w:b/>
          <w:sz w:val="18"/>
          <w:szCs w:val="18"/>
        </w:rPr>
        <w:t xml:space="preserve">Niezłożenie przez Wykonawcę informacji będzie oznaczało, że taki obowiązek nie powstaje. </w:t>
      </w:r>
    </w:p>
    <w:p w14:paraId="1275EE1B" w14:textId="77777777" w:rsidR="00986C8D" w:rsidRPr="001F4D77" w:rsidRDefault="00986C8D" w:rsidP="00986C8D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1F4D77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513C3549" w14:textId="77777777" w:rsidR="00986C8D" w:rsidRPr="001F4D77" w:rsidRDefault="00986C8D" w:rsidP="00986C8D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1F4D77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0DD50332" w14:textId="77777777" w:rsidR="00986C8D" w:rsidRPr="001F4D77" w:rsidRDefault="00986C8D" w:rsidP="00986C8D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1F4D77">
        <w:rPr>
          <w:rFonts w:ascii="Calibri" w:hAnsi="Calibri" w:cs="Calibri"/>
          <w:sz w:val="20"/>
          <w:szCs w:val="20"/>
          <w:lang w:val="de-DE"/>
        </w:rPr>
        <w:t>…………………………………………</w:t>
      </w:r>
    </w:p>
    <w:p w14:paraId="3FE84831" w14:textId="77777777" w:rsidR="00986C8D" w:rsidRPr="001F4D77" w:rsidRDefault="00986C8D" w:rsidP="00986C8D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1F4D77">
        <w:rPr>
          <w:rFonts w:ascii="Calibri" w:hAnsi="Calibri" w:cs="Calibri"/>
          <w:sz w:val="20"/>
          <w:szCs w:val="20"/>
        </w:rPr>
        <w:t>Numer telefonu:</w:t>
      </w:r>
      <w:r w:rsidRPr="001F4D77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4D264E07" w14:textId="77777777" w:rsidR="00986C8D" w:rsidRPr="001F4D77" w:rsidRDefault="00986C8D" w:rsidP="00986C8D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1F4D77">
        <w:rPr>
          <w:rFonts w:ascii="Calibri" w:hAnsi="Calibri" w:cs="Calibri"/>
          <w:sz w:val="20"/>
          <w:szCs w:val="20"/>
        </w:rPr>
        <w:t>Numer REGON:</w:t>
      </w:r>
      <w:r w:rsidRPr="001F4D77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518C2E4B" w14:textId="77777777" w:rsidR="00986C8D" w:rsidRPr="001F4D77" w:rsidRDefault="00986C8D" w:rsidP="00986C8D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1F4D77">
        <w:rPr>
          <w:rFonts w:ascii="Calibri" w:hAnsi="Calibri" w:cs="Calibri"/>
          <w:sz w:val="20"/>
          <w:szCs w:val="20"/>
        </w:rPr>
        <w:t>Adres kontaktowy e-mail: ……………………………………………………………</w:t>
      </w:r>
    </w:p>
    <w:p w14:paraId="09D8E597" w14:textId="77777777" w:rsidR="00986C8D" w:rsidRPr="001F4D77" w:rsidRDefault="00986C8D" w:rsidP="00986C8D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1F4D77">
        <w:rPr>
          <w:rFonts w:ascii="Calibri" w:hAnsi="Calibri" w:cs="Calibri"/>
          <w:sz w:val="20"/>
          <w:szCs w:val="20"/>
        </w:rPr>
        <w:t>Adres e-mail gwaranta do zwrotu wadium (wniesionego w formie gwarancji): …………………………….</w:t>
      </w:r>
    </w:p>
    <w:p w14:paraId="60EC8C5F" w14:textId="77777777" w:rsidR="00986C8D" w:rsidRPr="001F4D77" w:rsidRDefault="00986C8D" w:rsidP="00986C8D">
      <w:pPr>
        <w:spacing w:after="60" w:line="276" w:lineRule="auto"/>
        <w:ind w:left="426"/>
        <w:rPr>
          <w:rFonts w:ascii="Calibri" w:hAnsi="Calibri" w:cs="Calibri"/>
          <w:sz w:val="20"/>
          <w:szCs w:val="20"/>
        </w:rPr>
      </w:pPr>
      <w:r w:rsidRPr="001F4D77">
        <w:rPr>
          <w:rFonts w:ascii="Calibri" w:hAnsi="Calibri" w:cs="Calibri"/>
          <w:sz w:val="20"/>
          <w:szCs w:val="20"/>
        </w:rPr>
        <w:t>Nr. rachunku do zwrotu wadium: ……………………………………………………………………….</w:t>
      </w:r>
    </w:p>
    <w:p w14:paraId="2F3EDF56" w14:textId="039735A3" w:rsidR="00986C8D" w:rsidRPr="001F4D77" w:rsidRDefault="00986C8D" w:rsidP="00986C8D">
      <w:pPr>
        <w:spacing w:after="60"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</w:p>
    <w:p w14:paraId="1A0AB166" w14:textId="77777777" w:rsidR="00986C8D" w:rsidRPr="001F4D77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1F4D77">
        <w:rPr>
          <w:rFonts w:ascii="Calibri" w:hAnsi="Calibri" w:cs="Calibri"/>
          <w:snapToGrid w:val="0"/>
          <w:sz w:val="20"/>
          <w:szCs w:val="20"/>
        </w:rPr>
        <w:t xml:space="preserve">Termin wykonania zamówienia zgodnie z zapisami rozdziału VI ust. </w:t>
      </w:r>
      <w:r w:rsidR="001F4D77">
        <w:rPr>
          <w:rFonts w:ascii="Calibri" w:hAnsi="Calibri" w:cs="Calibri"/>
          <w:snapToGrid w:val="0"/>
          <w:sz w:val="20"/>
          <w:szCs w:val="20"/>
        </w:rPr>
        <w:t>2</w:t>
      </w:r>
      <w:r w:rsidRPr="001F4D77">
        <w:rPr>
          <w:rFonts w:ascii="Calibri" w:hAnsi="Calibri" w:cs="Calibri"/>
          <w:snapToGrid w:val="0"/>
          <w:sz w:val="20"/>
          <w:szCs w:val="20"/>
        </w:rPr>
        <w:t xml:space="preserve"> SWZ</w:t>
      </w:r>
      <w:r w:rsidRPr="001F4D77">
        <w:rPr>
          <w:rFonts w:ascii="Calibri" w:eastAsia="Times-Roman" w:hAnsi="Calibri" w:cs="Calibri"/>
          <w:b/>
          <w:sz w:val="20"/>
          <w:szCs w:val="20"/>
        </w:rPr>
        <w:t>.</w:t>
      </w:r>
    </w:p>
    <w:p w14:paraId="274450A7" w14:textId="77777777" w:rsidR="00986C8D" w:rsidRPr="001F4D77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F4D77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1F4D77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42BD7D88" w14:textId="77777777" w:rsidR="00881C75" w:rsidRDefault="00986C8D" w:rsidP="00881C75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F4D77">
        <w:rPr>
          <w:rFonts w:ascii="Calibri" w:hAnsi="Calibri" w:cs="Calibri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0A8AE16B" w14:textId="77777777" w:rsidR="00881C75" w:rsidRDefault="00881C75" w:rsidP="00881C75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81C75">
        <w:rPr>
          <w:rFonts w:ascii="Calibri" w:hAnsi="Calibri" w:cs="Calibri"/>
          <w:sz w:val="20"/>
          <w:szCs w:val="20"/>
        </w:rPr>
        <w:t>Oświadczam, że wykonam dokumentację</w:t>
      </w:r>
      <w:r>
        <w:rPr>
          <w:rFonts w:ascii="Calibri" w:hAnsi="Calibri" w:cs="Calibri"/>
          <w:sz w:val="20"/>
          <w:szCs w:val="20"/>
        </w:rPr>
        <w:t xml:space="preserve"> </w:t>
      </w:r>
      <w:r w:rsidRPr="00881C75">
        <w:rPr>
          <w:rFonts w:ascii="Calibri" w:hAnsi="Calibri" w:cs="Calibri"/>
          <w:sz w:val="20"/>
          <w:szCs w:val="20"/>
        </w:rPr>
        <w:t>techniczną na papierze ekologicznym (tj. papier</w:t>
      </w:r>
      <w:r>
        <w:rPr>
          <w:rFonts w:ascii="Calibri" w:hAnsi="Calibri" w:cs="Calibri"/>
          <w:sz w:val="20"/>
          <w:szCs w:val="20"/>
        </w:rPr>
        <w:t xml:space="preserve"> </w:t>
      </w:r>
      <w:r w:rsidRPr="00881C75">
        <w:rPr>
          <w:rFonts w:ascii="Calibri" w:hAnsi="Calibri" w:cs="Calibri"/>
          <w:sz w:val="20"/>
          <w:szCs w:val="20"/>
        </w:rPr>
        <w:t>wyprodukowany z papieru z odzysku – recyklingu,</w:t>
      </w:r>
      <w:r>
        <w:rPr>
          <w:rFonts w:ascii="Calibri" w:hAnsi="Calibri" w:cs="Calibri"/>
          <w:sz w:val="20"/>
          <w:szCs w:val="20"/>
        </w:rPr>
        <w:t xml:space="preserve"> </w:t>
      </w:r>
      <w:r w:rsidRPr="00881C75">
        <w:rPr>
          <w:rFonts w:ascii="Calibri" w:hAnsi="Calibri" w:cs="Calibri"/>
          <w:sz w:val="20"/>
          <w:szCs w:val="20"/>
        </w:rPr>
        <w:t>naturalny szaro-beżowy kolor, niebielony,</w:t>
      </w:r>
      <w:r>
        <w:rPr>
          <w:rFonts w:ascii="Calibri" w:hAnsi="Calibri" w:cs="Calibri"/>
          <w:sz w:val="20"/>
          <w:szCs w:val="20"/>
        </w:rPr>
        <w:t xml:space="preserve"> </w:t>
      </w:r>
      <w:r w:rsidRPr="00881C75">
        <w:rPr>
          <w:rFonts w:ascii="Calibri" w:hAnsi="Calibri" w:cs="Calibri"/>
          <w:sz w:val="20"/>
          <w:szCs w:val="20"/>
        </w:rPr>
        <w:t xml:space="preserve">posiadający certyfikat np. EU </w:t>
      </w:r>
      <w:proofErr w:type="spellStart"/>
      <w:r w:rsidRPr="00881C75">
        <w:rPr>
          <w:rFonts w:ascii="Calibri" w:hAnsi="Calibri" w:cs="Calibri"/>
          <w:sz w:val="20"/>
          <w:szCs w:val="20"/>
        </w:rPr>
        <w:t>Ecolabel</w:t>
      </w:r>
      <w:proofErr w:type="spellEnd"/>
      <w:r w:rsidRPr="00881C75">
        <w:rPr>
          <w:rFonts w:ascii="Calibri" w:hAnsi="Calibri" w:cs="Calibri"/>
          <w:sz w:val="20"/>
          <w:szCs w:val="20"/>
        </w:rPr>
        <w:t xml:space="preserve"> 9)</w:t>
      </w:r>
      <w:r>
        <w:rPr>
          <w:rFonts w:ascii="Calibri" w:hAnsi="Calibri" w:cs="Calibri"/>
          <w:sz w:val="20"/>
          <w:szCs w:val="20"/>
        </w:rPr>
        <w:t>.</w:t>
      </w:r>
    </w:p>
    <w:p w14:paraId="5C5E1417" w14:textId="730CB978" w:rsidR="00881C75" w:rsidRPr="00881C75" w:rsidRDefault="00881C75" w:rsidP="00881C75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81C75">
        <w:rPr>
          <w:rFonts w:ascii="Calibri" w:hAnsi="Calibri" w:cs="Calibri"/>
          <w:sz w:val="20"/>
          <w:szCs w:val="20"/>
        </w:rPr>
        <w:t>Oświadczam, że Sprzęt budowlany używany do</w:t>
      </w:r>
      <w:r>
        <w:rPr>
          <w:rFonts w:ascii="Calibri" w:hAnsi="Calibri" w:cs="Calibri"/>
          <w:sz w:val="20"/>
          <w:szCs w:val="20"/>
        </w:rPr>
        <w:t xml:space="preserve"> </w:t>
      </w:r>
      <w:r w:rsidRPr="00881C75">
        <w:rPr>
          <w:rFonts w:ascii="Calibri" w:hAnsi="Calibri" w:cs="Calibri"/>
          <w:sz w:val="20"/>
          <w:szCs w:val="20"/>
        </w:rPr>
        <w:t>realizacji projektu musi posiadać niezbędne badania</w:t>
      </w:r>
      <w:r>
        <w:rPr>
          <w:rFonts w:ascii="Calibri" w:hAnsi="Calibri" w:cs="Calibri"/>
          <w:sz w:val="20"/>
          <w:szCs w:val="20"/>
        </w:rPr>
        <w:t xml:space="preserve"> </w:t>
      </w:r>
      <w:r w:rsidRPr="00881C75">
        <w:rPr>
          <w:rFonts w:ascii="Calibri" w:hAnsi="Calibri" w:cs="Calibri"/>
          <w:sz w:val="20"/>
          <w:szCs w:val="20"/>
        </w:rPr>
        <w:t>techniczne oraz być zasilany/ładowany ze źródeł</w:t>
      </w:r>
      <w:r>
        <w:rPr>
          <w:rFonts w:ascii="Calibri" w:hAnsi="Calibri" w:cs="Calibri"/>
          <w:sz w:val="20"/>
          <w:szCs w:val="20"/>
        </w:rPr>
        <w:t xml:space="preserve"> </w:t>
      </w:r>
      <w:r w:rsidRPr="00881C75">
        <w:rPr>
          <w:rFonts w:ascii="Calibri" w:hAnsi="Calibri" w:cs="Calibri"/>
          <w:sz w:val="20"/>
          <w:szCs w:val="20"/>
        </w:rPr>
        <w:t>OZE</w:t>
      </w:r>
      <w:r>
        <w:rPr>
          <w:rFonts w:ascii="Calibri" w:hAnsi="Calibri" w:cs="Calibri"/>
          <w:sz w:val="20"/>
          <w:szCs w:val="20"/>
        </w:rPr>
        <w:t>.</w:t>
      </w:r>
    </w:p>
    <w:p w14:paraId="0554FC46" w14:textId="5A3C74EA" w:rsidR="00986C8D" w:rsidRPr="001F4D77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F4D77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285EAE86" w14:textId="77777777" w:rsidR="00986C8D" w:rsidRPr="001F4D77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F4D77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1F4D77">
        <w:rPr>
          <w:rFonts w:ascii="Calibri" w:hAnsi="Calibri" w:cs="Calibri"/>
          <w:sz w:val="20"/>
          <w:szCs w:val="20"/>
          <w:vertAlign w:val="superscript"/>
        </w:rPr>
        <w:t>1)</w:t>
      </w:r>
      <w:r w:rsidRPr="001F4D77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35A11C7" w14:textId="77777777" w:rsidR="00986C8D" w:rsidRPr="001F4D77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F4D77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4168D858" w14:textId="77777777" w:rsidR="00986C8D" w:rsidRPr="001F4D77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F4D77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1F4D77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1F4D77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6E40906B" w14:textId="77777777" w:rsidR="00986C8D" w:rsidRPr="001F4D77" w:rsidRDefault="00986C8D" w:rsidP="00986C8D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1F4D77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3DF13AA7" w14:textId="77777777" w:rsidR="00986C8D" w:rsidRPr="001F4D77" w:rsidRDefault="00986C8D" w:rsidP="00986C8D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1F4D77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6A63F427" w14:textId="77777777" w:rsidR="00986C8D" w:rsidRPr="001F4D77" w:rsidRDefault="00986C8D" w:rsidP="00986C8D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1F4D77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179A740E" w14:textId="77777777" w:rsidR="00986C8D" w:rsidRDefault="00986C8D" w:rsidP="00986C8D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1F4D77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4B69C016" w14:textId="77777777" w:rsidR="00881C75" w:rsidRPr="001F4D77" w:rsidRDefault="00881C75" w:rsidP="00881C75">
      <w:pPr>
        <w:autoSpaceDE w:val="0"/>
        <w:autoSpaceDN w:val="0"/>
        <w:adjustRightInd w:val="0"/>
        <w:ind w:left="108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</w:p>
    <w:p w14:paraId="7072A613" w14:textId="77777777" w:rsidR="00881C75" w:rsidRPr="00881C75" w:rsidRDefault="00881C75" w:rsidP="00881C75">
      <w:pPr>
        <w:spacing w:after="60"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1B63088B" w14:textId="038A6C8A" w:rsidR="00986C8D" w:rsidRPr="001F4D77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F4D77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414B6C9A" w14:textId="77777777" w:rsidR="00986C8D" w:rsidRPr="001F4D77" w:rsidRDefault="00986C8D" w:rsidP="00986C8D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1F4D77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05921AF4" w14:textId="77777777" w:rsidR="00986C8D" w:rsidRPr="001F4D77" w:rsidRDefault="00986C8D" w:rsidP="00986C8D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1F4D77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120AF4C" w14:textId="77777777" w:rsidR="00986C8D" w:rsidRPr="001F4D77" w:rsidRDefault="00986C8D" w:rsidP="00986C8D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1F4D77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6DF1DA56" w14:textId="77777777" w:rsidR="00986C8D" w:rsidRPr="001F4D77" w:rsidRDefault="00986C8D" w:rsidP="00986C8D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1F4D77">
        <w:rPr>
          <w:rFonts w:ascii="Calibri" w:hAnsi="Calibri" w:cs="Calibri"/>
          <w:snapToGrid w:val="0"/>
          <w:sz w:val="20"/>
        </w:rPr>
        <w:t>* niepotrzebne skreślić</w:t>
      </w:r>
    </w:p>
    <w:p w14:paraId="72520C60" w14:textId="77777777" w:rsidR="00986C8D" w:rsidRPr="001F4D77" w:rsidRDefault="00986C8D" w:rsidP="00986C8D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1F4D77">
        <w:rPr>
          <w:rFonts w:ascii="Calibri" w:hAnsi="Calibri" w:cs="Calibri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0B1B7E2" w14:textId="77777777" w:rsidR="00C75B11" w:rsidRPr="001F4D77" w:rsidRDefault="00986C8D" w:rsidP="00986C8D">
      <w:pPr>
        <w:pStyle w:val="Tekstpodstawowywcity3"/>
        <w:ind w:hanging="283"/>
        <w:rPr>
          <w:rFonts w:ascii="Calibri" w:hAnsi="Calibri" w:cs="Calibri"/>
          <w:sz w:val="18"/>
          <w:szCs w:val="18"/>
          <w:lang w:val="pl-PL"/>
        </w:rPr>
      </w:pPr>
      <w:r w:rsidRPr="001F4D77">
        <w:rPr>
          <w:rFonts w:ascii="Calibri" w:hAnsi="Calibri" w:cs="Calibri"/>
          <w:b/>
          <w:sz w:val="20"/>
          <w:vertAlign w:val="superscript"/>
        </w:rPr>
        <w:t>1)</w:t>
      </w:r>
      <w:r w:rsidRPr="001F4D77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C75B11" w:rsidRPr="001F4D77" w:rsidSect="003B27C9">
      <w:headerReference w:type="default" r:id="rId10"/>
      <w:footerReference w:type="even" r:id="rId11"/>
      <w:footerReference w:type="default" r:id="rId12"/>
      <w:pgSz w:w="11906" w:h="16838"/>
      <w:pgMar w:top="1245" w:right="1418" w:bottom="1276" w:left="1418" w:header="426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EE4E1" w14:textId="77777777" w:rsidR="0039300C" w:rsidRDefault="0039300C">
      <w:r>
        <w:separator/>
      </w:r>
    </w:p>
  </w:endnote>
  <w:endnote w:type="continuationSeparator" w:id="0">
    <w:p w14:paraId="286D7BC0" w14:textId="77777777" w:rsidR="0039300C" w:rsidRDefault="0039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C635C" w14:textId="77777777" w:rsidR="001F6A8C" w:rsidRDefault="001F6A8C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8C9684" w14:textId="77777777" w:rsidR="001F6A8C" w:rsidRDefault="001F6A8C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1356" w14:textId="07CDBEFC" w:rsidR="00DB299A" w:rsidRPr="004D6144" w:rsidRDefault="00DB299A">
    <w:pPr>
      <w:pStyle w:val="Stopka"/>
      <w:jc w:val="center"/>
      <w:rPr>
        <w:rFonts w:ascii="Calibri" w:hAnsi="Calibri" w:cs="Calibri"/>
        <w:i/>
        <w:sz w:val="20"/>
        <w:szCs w:val="20"/>
      </w:rPr>
    </w:pPr>
    <w:r w:rsidRPr="004D6144">
      <w:rPr>
        <w:rFonts w:ascii="Calibri" w:hAnsi="Calibri" w:cs="Calibri"/>
        <w:i/>
        <w:sz w:val="20"/>
        <w:szCs w:val="20"/>
      </w:rPr>
      <w:t>Dokument musi być podpisany kwalifikowanym podpisem elektronicznym</w:t>
    </w:r>
  </w:p>
  <w:p w14:paraId="02F01818" w14:textId="77777777" w:rsidR="00DB299A" w:rsidRPr="004D6144" w:rsidRDefault="00DB299A">
    <w:pPr>
      <w:pStyle w:val="Stopka"/>
      <w:jc w:val="center"/>
      <w:rPr>
        <w:rFonts w:ascii="Calibri" w:hAnsi="Calibri" w:cs="Calibri"/>
        <w:sz w:val="20"/>
        <w:szCs w:val="20"/>
      </w:rPr>
    </w:pPr>
  </w:p>
  <w:p w14:paraId="13E84AAC" w14:textId="00371E6E" w:rsidR="00DB299A" w:rsidRPr="004D6144" w:rsidRDefault="00DB299A">
    <w:pPr>
      <w:pStyle w:val="Stopka"/>
      <w:jc w:val="center"/>
      <w:rPr>
        <w:rFonts w:ascii="Calibri" w:hAnsi="Calibri" w:cs="Calibri"/>
        <w:sz w:val="20"/>
        <w:szCs w:val="20"/>
      </w:rPr>
    </w:pPr>
    <w:r w:rsidRPr="004D6144">
      <w:rPr>
        <w:rFonts w:ascii="Calibri" w:hAnsi="Calibri" w:cs="Calibri"/>
        <w:sz w:val="20"/>
        <w:szCs w:val="20"/>
      </w:rPr>
      <w:fldChar w:fldCharType="begin"/>
    </w:r>
    <w:r w:rsidRPr="004D6144">
      <w:rPr>
        <w:rFonts w:ascii="Calibri" w:hAnsi="Calibri" w:cs="Calibri"/>
        <w:sz w:val="20"/>
        <w:szCs w:val="20"/>
      </w:rPr>
      <w:instrText>PAGE   \* MERGEFORMAT</w:instrText>
    </w:r>
    <w:r w:rsidRPr="004D6144">
      <w:rPr>
        <w:rFonts w:ascii="Calibri" w:hAnsi="Calibri" w:cs="Calibri"/>
        <w:sz w:val="20"/>
        <w:szCs w:val="20"/>
      </w:rPr>
      <w:fldChar w:fldCharType="separate"/>
    </w:r>
    <w:r w:rsidRPr="004D6144">
      <w:rPr>
        <w:rFonts w:ascii="Calibri" w:hAnsi="Calibri" w:cs="Calibri"/>
        <w:sz w:val="20"/>
        <w:szCs w:val="20"/>
        <w:lang w:val="pl-PL"/>
      </w:rPr>
      <w:t>2</w:t>
    </w:r>
    <w:r w:rsidRPr="004D6144">
      <w:rPr>
        <w:rFonts w:ascii="Calibri" w:hAnsi="Calibri" w:cs="Calibri"/>
        <w:sz w:val="20"/>
        <w:szCs w:val="20"/>
      </w:rPr>
      <w:fldChar w:fldCharType="end"/>
    </w:r>
  </w:p>
  <w:p w14:paraId="5AA803D1" w14:textId="77777777" w:rsidR="001F6A8C" w:rsidRPr="004D6144" w:rsidRDefault="001F6A8C" w:rsidP="00C75B11">
    <w:pPr>
      <w:spacing w:line="360" w:lineRule="auto"/>
      <w:ind w:left="5664" w:firstLine="1282"/>
      <w:jc w:val="both"/>
      <w:rPr>
        <w:rFonts w:ascii="Arial Narrow" w:hAnsi="Arial Narrow"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E7DE5" w14:textId="77777777" w:rsidR="0039300C" w:rsidRDefault="0039300C">
      <w:r>
        <w:separator/>
      </w:r>
    </w:p>
  </w:footnote>
  <w:footnote w:type="continuationSeparator" w:id="0">
    <w:p w14:paraId="159B120A" w14:textId="77777777" w:rsidR="0039300C" w:rsidRDefault="00393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DB254" w14:textId="77777777" w:rsidR="001F4D77" w:rsidRPr="00D56BE0" w:rsidRDefault="00165C7A" w:rsidP="001F4D77">
    <w:pPr>
      <w:pStyle w:val="Nagwek"/>
      <w:tabs>
        <w:tab w:val="clear" w:pos="4536"/>
        <w:tab w:val="clear" w:pos="9072"/>
        <w:tab w:val="left" w:pos="6663"/>
      </w:tabs>
      <w:ind w:right="-286"/>
      <w:rPr>
        <w:rFonts w:ascii="Arial" w:hAnsi="Arial" w:cs="Arial"/>
        <w:b/>
        <w:sz w:val="16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bookmarkStart w:id="5" w:name="_Hlk115818613"/>
    <w:bookmarkStart w:id="6" w:name="_Hlk115818614"/>
    <w:bookmarkStart w:id="7" w:name="_Hlk122291729"/>
    <w:bookmarkStart w:id="8" w:name="_Hlk122291730"/>
    <w:bookmarkStart w:id="9" w:name="_Hlk122292319"/>
    <w:bookmarkStart w:id="10" w:name="_Hlk122292320"/>
    <w:bookmarkStart w:id="11" w:name="_Hlk122292553"/>
    <w:bookmarkStart w:id="12" w:name="_Hlk122292554"/>
    <w:bookmarkStart w:id="13" w:name="_Hlk122204603"/>
    <w:r>
      <w:rPr>
        <w:rFonts w:ascii="Arial" w:hAnsi="Arial" w:cs="Arial"/>
        <w:noProof/>
        <w:sz w:val="18"/>
        <w:szCs w:val="18"/>
        <w:lang w:eastAsia="pl-PL"/>
      </w:rPr>
      <w:pict w14:anchorId="22CF5A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67528196" o:spid="_x0000_i1025" type="#_x0000_t75" style="width:453.5pt;height:48.5pt;visibility:visible">
          <v:imagedata r:id="rId1" o:title="FE+RP+UE+WL-KOLOR (002)"/>
        </v:shape>
      </w:pict>
    </w:r>
  </w:p>
  <w:p w14:paraId="73AF3686" w14:textId="77777777" w:rsidR="001F4D77" w:rsidRPr="00FA76D6" w:rsidRDefault="001F4D77" w:rsidP="001F4D77">
    <w:pPr>
      <w:pStyle w:val="Nagwek"/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23CBB61B" w14:textId="3244C418" w:rsidR="007957FA" w:rsidRPr="001F4D77" w:rsidRDefault="00511B8D" w:rsidP="00511B8D">
    <w:pPr>
      <w:pStyle w:val="Nagwek"/>
      <w:rPr>
        <w:rFonts w:ascii="Calibri" w:hAnsi="Calibri" w:cs="Calibri"/>
        <w:sz w:val="20"/>
        <w:szCs w:val="20"/>
        <w:lang w:val="pl-PL"/>
      </w:rPr>
    </w:pPr>
    <w:r w:rsidRPr="001F4D77">
      <w:rPr>
        <w:rFonts w:ascii="Calibri" w:hAnsi="Calibri" w:cs="Calibri"/>
        <w:sz w:val="20"/>
        <w:szCs w:val="20"/>
        <w:lang w:val="pl-PL"/>
      </w:rPr>
      <w:t xml:space="preserve">Numer referencyjny: </w:t>
    </w:r>
    <w:r w:rsidR="001F4D77">
      <w:rPr>
        <w:rFonts w:ascii="Calibri" w:hAnsi="Calibri" w:cs="Calibri"/>
        <w:sz w:val="20"/>
        <w:szCs w:val="20"/>
        <w:lang w:val="pl-PL"/>
      </w:rPr>
      <w:t xml:space="preserve"> </w:t>
    </w:r>
    <w:r w:rsidR="00F7330E">
      <w:rPr>
        <w:rFonts w:ascii="Calibri" w:hAnsi="Calibri" w:cs="Calibri"/>
        <w:sz w:val="20"/>
        <w:szCs w:val="20"/>
        <w:lang w:val="pl-PL"/>
      </w:rPr>
      <w:t xml:space="preserve"> </w:t>
    </w:r>
    <w:r w:rsidR="00165C7A" w:rsidRPr="00141670">
      <w:rPr>
        <w:rFonts w:ascii="Calibri" w:hAnsi="Calibri" w:cs="Calibri"/>
        <w:iCs/>
        <w:sz w:val="20"/>
        <w:szCs w:val="20"/>
      </w:rPr>
      <w:t>ZP.271.3.2025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58327B7"/>
    <w:multiLevelType w:val="hybridMultilevel"/>
    <w:tmpl w:val="CBC4A500"/>
    <w:lvl w:ilvl="0" w:tplc="FFFFFFFF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00A520B"/>
    <w:multiLevelType w:val="hybridMultilevel"/>
    <w:tmpl w:val="CBC4A500"/>
    <w:lvl w:ilvl="0" w:tplc="83A831C2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8032A7A"/>
    <w:multiLevelType w:val="hybridMultilevel"/>
    <w:tmpl w:val="CBC4A500"/>
    <w:lvl w:ilvl="0" w:tplc="FFFFFFFF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1138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674"/>
        </w:tabs>
        <w:ind w:left="2674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16844D4"/>
    <w:multiLevelType w:val="hybridMultilevel"/>
    <w:tmpl w:val="9B08241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65180761">
    <w:abstractNumId w:val="37"/>
  </w:num>
  <w:num w:numId="2" w16cid:durableId="534198979">
    <w:abstractNumId w:val="44"/>
  </w:num>
  <w:num w:numId="3" w16cid:durableId="2058233506">
    <w:abstractNumId w:val="31"/>
  </w:num>
  <w:num w:numId="4" w16cid:durableId="1376003302">
    <w:abstractNumId w:val="28"/>
  </w:num>
  <w:num w:numId="5" w16cid:durableId="1463881751">
    <w:abstractNumId w:val="19"/>
  </w:num>
  <w:num w:numId="6" w16cid:durableId="87776148">
    <w:abstractNumId w:val="34"/>
  </w:num>
  <w:num w:numId="7" w16cid:durableId="2121026609">
    <w:abstractNumId w:val="39"/>
  </w:num>
  <w:num w:numId="8" w16cid:durableId="671225298">
    <w:abstractNumId w:val="26"/>
  </w:num>
  <w:num w:numId="9" w16cid:durableId="1516075167">
    <w:abstractNumId w:val="51"/>
  </w:num>
  <w:num w:numId="10" w16cid:durableId="973173532">
    <w:abstractNumId w:val="56"/>
  </w:num>
  <w:num w:numId="11" w16cid:durableId="994720017">
    <w:abstractNumId w:val="20"/>
  </w:num>
  <w:num w:numId="12" w16cid:durableId="26300127">
    <w:abstractNumId w:val="54"/>
  </w:num>
  <w:num w:numId="13" w16cid:durableId="157963965">
    <w:abstractNumId w:val="55"/>
  </w:num>
  <w:num w:numId="14" w16cid:durableId="1582178348">
    <w:abstractNumId w:val="12"/>
  </w:num>
  <w:num w:numId="15" w16cid:durableId="1982886851">
    <w:abstractNumId w:val="29"/>
  </w:num>
  <w:num w:numId="16" w16cid:durableId="1309821083">
    <w:abstractNumId w:val="33"/>
  </w:num>
  <w:num w:numId="17" w16cid:durableId="571624254">
    <w:abstractNumId w:val="50"/>
  </w:num>
  <w:num w:numId="18" w16cid:durableId="1404991419">
    <w:abstractNumId w:val="23"/>
  </w:num>
  <w:num w:numId="19" w16cid:durableId="274412676">
    <w:abstractNumId w:val="13"/>
  </w:num>
  <w:num w:numId="20" w16cid:durableId="1893495469">
    <w:abstractNumId w:val="17"/>
  </w:num>
  <w:num w:numId="21" w16cid:durableId="761999348">
    <w:abstractNumId w:val="45"/>
  </w:num>
  <w:num w:numId="22" w16cid:durableId="1744527538">
    <w:abstractNumId w:val="18"/>
  </w:num>
  <w:num w:numId="23" w16cid:durableId="1279025490">
    <w:abstractNumId w:val="49"/>
  </w:num>
  <w:num w:numId="24" w16cid:durableId="1151217639">
    <w:abstractNumId w:val="47"/>
  </w:num>
  <w:num w:numId="25" w16cid:durableId="2005933519">
    <w:abstractNumId w:val="22"/>
  </w:num>
  <w:num w:numId="26" w16cid:durableId="89512283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7547772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13575807">
    <w:abstractNumId w:val="3"/>
  </w:num>
  <w:num w:numId="29" w16cid:durableId="372313219">
    <w:abstractNumId w:val="8"/>
  </w:num>
  <w:num w:numId="30" w16cid:durableId="656112301">
    <w:abstractNumId w:val="2"/>
  </w:num>
  <w:num w:numId="31" w16cid:durableId="271865675">
    <w:abstractNumId w:val="43"/>
  </w:num>
  <w:num w:numId="32" w16cid:durableId="479151765">
    <w:abstractNumId w:val="11"/>
  </w:num>
  <w:num w:numId="33" w16cid:durableId="64686604">
    <w:abstractNumId w:val="30"/>
  </w:num>
  <w:num w:numId="34" w16cid:durableId="716852446">
    <w:abstractNumId w:val="46"/>
  </w:num>
  <w:num w:numId="35" w16cid:durableId="727649227">
    <w:abstractNumId w:val="16"/>
  </w:num>
  <w:num w:numId="36" w16cid:durableId="570774497">
    <w:abstractNumId w:val="53"/>
  </w:num>
  <w:num w:numId="37" w16cid:durableId="395472372">
    <w:abstractNumId w:val="14"/>
  </w:num>
  <w:num w:numId="38" w16cid:durableId="1938126574">
    <w:abstractNumId w:val="9"/>
  </w:num>
  <w:num w:numId="39" w16cid:durableId="1252816480">
    <w:abstractNumId w:val="27"/>
  </w:num>
  <w:num w:numId="40" w16cid:durableId="181668026">
    <w:abstractNumId w:val="41"/>
  </w:num>
  <w:num w:numId="41" w16cid:durableId="1920359749">
    <w:abstractNumId w:val="35"/>
  </w:num>
  <w:num w:numId="42" w16cid:durableId="193543448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38544899">
    <w:abstractNumId w:val="38"/>
  </w:num>
  <w:num w:numId="44" w16cid:durableId="1883594496">
    <w:abstractNumId w:val="40"/>
  </w:num>
  <w:num w:numId="45" w16cid:durableId="1182815853">
    <w:abstractNumId w:val="15"/>
  </w:num>
  <w:num w:numId="46" w16cid:durableId="1453288694">
    <w:abstractNumId w:val="24"/>
  </w:num>
  <w:num w:numId="47" w16cid:durableId="1437166127">
    <w:abstractNumId w:val="21"/>
  </w:num>
  <w:num w:numId="48" w16cid:durableId="1438914931">
    <w:abstractNumId w:val="10"/>
  </w:num>
  <w:num w:numId="49" w16cid:durableId="1241066579">
    <w:abstractNumId w:val="2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4666"/>
    <w:rsid w:val="00005154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313"/>
    <w:rsid w:val="00027CE9"/>
    <w:rsid w:val="0003187F"/>
    <w:rsid w:val="00033E37"/>
    <w:rsid w:val="0003703F"/>
    <w:rsid w:val="000379F7"/>
    <w:rsid w:val="00040E8D"/>
    <w:rsid w:val="00041617"/>
    <w:rsid w:val="00042263"/>
    <w:rsid w:val="00042B17"/>
    <w:rsid w:val="00043B6F"/>
    <w:rsid w:val="00044B6B"/>
    <w:rsid w:val="0004762F"/>
    <w:rsid w:val="00047EF2"/>
    <w:rsid w:val="00054BF5"/>
    <w:rsid w:val="00055851"/>
    <w:rsid w:val="00061F88"/>
    <w:rsid w:val="00063079"/>
    <w:rsid w:val="00063849"/>
    <w:rsid w:val="00064B50"/>
    <w:rsid w:val="00066A1A"/>
    <w:rsid w:val="000675E7"/>
    <w:rsid w:val="000676A7"/>
    <w:rsid w:val="00070743"/>
    <w:rsid w:val="000726CE"/>
    <w:rsid w:val="00075847"/>
    <w:rsid w:val="00080D85"/>
    <w:rsid w:val="0008408D"/>
    <w:rsid w:val="00084151"/>
    <w:rsid w:val="000858B3"/>
    <w:rsid w:val="00090A82"/>
    <w:rsid w:val="000970DD"/>
    <w:rsid w:val="000A0528"/>
    <w:rsid w:val="000A14D0"/>
    <w:rsid w:val="000A1940"/>
    <w:rsid w:val="000A1981"/>
    <w:rsid w:val="000A19AE"/>
    <w:rsid w:val="000A27ED"/>
    <w:rsid w:val="000A3BB7"/>
    <w:rsid w:val="000A660B"/>
    <w:rsid w:val="000B0B94"/>
    <w:rsid w:val="000B0FF6"/>
    <w:rsid w:val="000B2EE7"/>
    <w:rsid w:val="000B37AC"/>
    <w:rsid w:val="000B7622"/>
    <w:rsid w:val="000C080F"/>
    <w:rsid w:val="000C152C"/>
    <w:rsid w:val="000C1FE3"/>
    <w:rsid w:val="000C3585"/>
    <w:rsid w:val="000C3646"/>
    <w:rsid w:val="000D40FD"/>
    <w:rsid w:val="000E05B9"/>
    <w:rsid w:val="000E4E2A"/>
    <w:rsid w:val="000E6153"/>
    <w:rsid w:val="000E7F53"/>
    <w:rsid w:val="000F3A08"/>
    <w:rsid w:val="0010294D"/>
    <w:rsid w:val="00102A85"/>
    <w:rsid w:val="00102C0C"/>
    <w:rsid w:val="00103155"/>
    <w:rsid w:val="001044DB"/>
    <w:rsid w:val="001054D9"/>
    <w:rsid w:val="0010789A"/>
    <w:rsid w:val="00110F9F"/>
    <w:rsid w:val="00112B50"/>
    <w:rsid w:val="00114AAA"/>
    <w:rsid w:val="00114EE9"/>
    <w:rsid w:val="00115D22"/>
    <w:rsid w:val="001201D6"/>
    <w:rsid w:val="001218E1"/>
    <w:rsid w:val="00122276"/>
    <w:rsid w:val="001241A7"/>
    <w:rsid w:val="00126E65"/>
    <w:rsid w:val="00131262"/>
    <w:rsid w:val="00134702"/>
    <w:rsid w:val="001357B0"/>
    <w:rsid w:val="00135BB5"/>
    <w:rsid w:val="00136A4F"/>
    <w:rsid w:val="00136D09"/>
    <w:rsid w:val="00137870"/>
    <w:rsid w:val="001405D1"/>
    <w:rsid w:val="00140DF0"/>
    <w:rsid w:val="00143610"/>
    <w:rsid w:val="0014366A"/>
    <w:rsid w:val="00145F79"/>
    <w:rsid w:val="0014707D"/>
    <w:rsid w:val="00154708"/>
    <w:rsid w:val="00155737"/>
    <w:rsid w:val="00156235"/>
    <w:rsid w:val="001568FB"/>
    <w:rsid w:val="00157704"/>
    <w:rsid w:val="001612AE"/>
    <w:rsid w:val="00162026"/>
    <w:rsid w:val="0016212F"/>
    <w:rsid w:val="00162505"/>
    <w:rsid w:val="00162560"/>
    <w:rsid w:val="00164F38"/>
    <w:rsid w:val="00165C7A"/>
    <w:rsid w:val="00165D29"/>
    <w:rsid w:val="001720B9"/>
    <w:rsid w:val="00173655"/>
    <w:rsid w:val="0017416A"/>
    <w:rsid w:val="00174344"/>
    <w:rsid w:val="001816EE"/>
    <w:rsid w:val="001845C1"/>
    <w:rsid w:val="001866AD"/>
    <w:rsid w:val="00191FF7"/>
    <w:rsid w:val="00192C7B"/>
    <w:rsid w:val="00194CF3"/>
    <w:rsid w:val="00195FFE"/>
    <w:rsid w:val="00196010"/>
    <w:rsid w:val="00197122"/>
    <w:rsid w:val="001979DB"/>
    <w:rsid w:val="001A1117"/>
    <w:rsid w:val="001A4C70"/>
    <w:rsid w:val="001A5611"/>
    <w:rsid w:val="001A5A8A"/>
    <w:rsid w:val="001A6982"/>
    <w:rsid w:val="001B000A"/>
    <w:rsid w:val="001B3135"/>
    <w:rsid w:val="001B65FF"/>
    <w:rsid w:val="001C12C8"/>
    <w:rsid w:val="001C256F"/>
    <w:rsid w:val="001C33AC"/>
    <w:rsid w:val="001C3C1E"/>
    <w:rsid w:val="001C4E52"/>
    <w:rsid w:val="001C67B4"/>
    <w:rsid w:val="001C67DA"/>
    <w:rsid w:val="001C7926"/>
    <w:rsid w:val="001C7C3F"/>
    <w:rsid w:val="001D4DB3"/>
    <w:rsid w:val="001D6CF9"/>
    <w:rsid w:val="001D7A8F"/>
    <w:rsid w:val="001E319E"/>
    <w:rsid w:val="001E6C02"/>
    <w:rsid w:val="001E6E32"/>
    <w:rsid w:val="001E6F19"/>
    <w:rsid w:val="001F1C7C"/>
    <w:rsid w:val="001F3802"/>
    <w:rsid w:val="001F4D77"/>
    <w:rsid w:val="001F4FD3"/>
    <w:rsid w:val="001F516F"/>
    <w:rsid w:val="001F60E2"/>
    <w:rsid w:val="001F6A8C"/>
    <w:rsid w:val="001F6ECF"/>
    <w:rsid w:val="00201033"/>
    <w:rsid w:val="002013CA"/>
    <w:rsid w:val="0020206C"/>
    <w:rsid w:val="00204600"/>
    <w:rsid w:val="00205194"/>
    <w:rsid w:val="00211963"/>
    <w:rsid w:val="00211AFF"/>
    <w:rsid w:val="00211D44"/>
    <w:rsid w:val="00213968"/>
    <w:rsid w:val="002148D8"/>
    <w:rsid w:val="00215BD6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41C6C"/>
    <w:rsid w:val="002447F6"/>
    <w:rsid w:val="00245AA9"/>
    <w:rsid w:val="00246A11"/>
    <w:rsid w:val="00252051"/>
    <w:rsid w:val="00254FF4"/>
    <w:rsid w:val="00255734"/>
    <w:rsid w:val="00256EDD"/>
    <w:rsid w:val="00257369"/>
    <w:rsid w:val="00260329"/>
    <w:rsid w:val="00261B89"/>
    <w:rsid w:val="00261F64"/>
    <w:rsid w:val="0026568F"/>
    <w:rsid w:val="0026706B"/>
    <w:rsid w:val="002678AB"/>
    <w:rsid w:val="00271D38"/>
    <w:rsid w:val="00272E2B"/>
    <w:rsid w:val="002814D4"/>
    <w:rsid w:val="002837ED"/>
    <w:rsid w:val="002953C0"/>
    <w:rsid w:val="002A13EB"/>
    <w:rsid w:val="002A2237"/>
    <w:rsid w:val="002A2640"/>
    <w:rsid w:val="002A4CEF"/>
    <w:rsid w:val="002A4F21"/>
    <w:rsid w:val="002A5876"/>
    <w:rsid w:val="002A7F4E"/>
    <w:rsid w:val="002B6740"/>
    <w:rsid w:val="002C186B"/>
    <w:rsid w:val="002C4157"/>
    <w:rsid w:val="002C49D9"/>
    <w:rsid w:val="002C6B65"/>
    <w:rsid w:val="002C75A5"/>
    <w:rsid w:val="002D201A"/>
    <w:rsid w:val="002D26EC"/>
    <w:rsid w:val="002D624C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56A3"/>
    <w:rsid w:val="002F6D9D"/>
    <w:rsid w:val="002F79CA"/>
    <w:rsid w:val="00302515"/>
    <w:rsid w:val="00302B07"/>
    <w:rsid w:val="003062AC"/>
    <w:rsid w:val="003079FB"/>
    <w:rsid w:val="00310A34"/>
    <w:rsid w:val="0031370D"/>
    <w:rsid w:val="00313888"/>
    <w:rsid w:val="003141AB"/>
    <w:rsid w:val="0031514C"/>
    <w:rsid w:val="00315240"/>
    <w:rsid w:val="00320DC8"/>
    <w:rsid w:val="00325720"/>
    <w:rsid w:val="00327CC4"/>
    <w:rsid w:val="00330A77"/>
    <w:rsid w:val="00331D6C"/>
    <w:rsid w:val="0033364D"/>
    <w:rsid w:val="00333E3F"/>
    <w:rsid w:val="00333F61"/>
    <w:rsid w:val="00334999"/>
    <w:rsid w:val="00341028"/>
    <w:rsid w:val="00342269"/>
    <w:rsid w:val="003429D7"/>
    <w:rsid w:val="00350282"/>
    <w:rsid w:val="003514FB"/>
    <w:rsid w:val="00351E47"/>
    <w:rsid w:val="00353E34"/>
    <w:rsid w:val="00354735"/>
    <w:rsid w:val="00356B3E"/>
    <w:rsid w:val="003600E2"/>
    <w:rsid w:val="003625A3"/>
    <w:rsid w:val="00362C90"/>
    <w:rsid w:val="00363223"/>
    <w:rsid w:val="00364AEE"/>
    <w:rsid w:val="00365834"/>
    <w:rsid w:val="00365F03"/>
    <w:rsid w:val="00366630"/>
    <w:rsid w:val="00367880"/>
    <w:rsid w:val="00367A44"/>
    <w:rsid w:val="003726C7"/>
    <w:rsid w:val="00376176"/>
    <w:rsid w:val="0037733B"/>
    <w:rsid w:val="003809D8"/>
    <w:rsid w:val="00382285"/>
    <w:rsid w:val="00382504"/>
    <w:rsid w:val="00383D3C"/>
    <w:rsid w:val="00386C8E"/>
    <w:rsid w:val="00387243"/>
    <w:rsid w:val="00390A2E"/>
    <w:rsid w:val="00392B0F"/>
    <w:rsid w:val="00392B43"/>
    <w:rsid w:val="00392F4F"/>
    <w:rsid w:val="0039300C"/>
    <w:rsid w:val="00394CB7"/>
    <w:rsid w:val="00396AE5"/>
    <w:rsid w:val="003A1A6D"/>
    <w:rsid w:val="003A21AC"/>
    <w:rsid w:val="003A2551"/>
    <w:rsid w:val="003A3517"/>
    <w:rsid w:val="003A41B1"/>
    <w:rsid w:val="003A4DC1"/>
    <w:rsid w:val="003A5A9D"/>
    <w:rsid w:val="003A5E55"/>
    <w:rsid w:val="003B13A9"/>
    <w:rsid w:val="003B27C9"/>
    <w:rsid w:val="003B6F73"/>
    <w:rsid w:val="003C48F1"/>
    <w:rsid w:val="003C4B19"/>
    <w:rsid w:val="003C5628"/>
    <w:rsid w:val="003C659A"/>
    <w:rsid w:val="003C7514"/>
    <w:rsid w:val="003D1ED1"/>
    <w:rsid w:val="003D308F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1004"/>
    <w:rsid w:val="00404595"/>
    <w:rsid w:val="00405505"/>
    <w:rsid w:val="004066BD"/>
    <w:rsid w:val="00410D38"/>
    <w:rsid w:val="0041331B"/>
    <w:rsid w:val="00413E81"/>
    <w:rsid w:val="00414CF9"/>
    <w:rsid w:val="00417997"/>
    <w:rsid w:val="00420580"/>
    <w:rsid w:val="00422FC5"/>
    <w:rsid w:val="00423457"/>
    <w:rsid w:val="004245B7"/>
    <w:rsid w:val="00427A12"/>
    <w:rsid w:val="00436078"/>
    <w:rsid w:val="00436F25"/>
    <w:rsid w:val="0043761B"/>
    <w:rsid w:val="004409ED"/>
    <w:rsid w:val="00441E57"/>
    <w:rsid w:val="004430D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759"/>
    <w:rsid w:val="00462A4F"/>
    <w:rsid w:val="004639B5"/>
    <w:rsid w:val="00464014"/>
    <w:rsid w:val="00467AA9"/>
    <w:rsid w:val="0047062C"/>
    <w:rsid w:val="00477ADD"/>
    <w:rsid w:val="00480774"/>
    <w:rsid w:val="004825FF"/>
    <w:rsid w:val="00483B12"/>
    <w:rsid w:val="00485B52"/>
    <w:rsid w:val="00487198"/>
    <w:rsid w:val="00490F36"/>
    <w:rsid w:val="00492C85"/>
    <w:rsid w:val="004934C5"/>
    <w:rsid w:val="00494A82"/>
    <w:rsid w:val="00494BF8"/>
    <w:rsid w:val="0049543B"/>
    <w:rsid w:val="004A1963"/>
    <w:rsid w:val="004A50BC"/>
    <w:rsid w:val="004A5256"/>
    <w:rsid w:val="004A57A5"/>
    <w:rsid w:val="004A731F"/>
    <w:rsid w:val="004A76EB"/>
    <w:rsid w:val="004A7E36"/>
    <w:rsid w:val="004B0A6D"/>
    <w:rsid w:val="004B50F0"/>
    <w:rsid w:val="004B5569"/>
    <w:rsid w:val="004C0C45"/>
    <w:rsid w:val="004C1036"/>
    <w:rsid w:val="004C10D6"/>
    <w:rsid w:val="004C2620"/>
    <w:rsid w:val="004C3F22"/>
    <w:rsid w:val="004C52C0"/>
    <w:rsid w:val="004C5DAE"/>
    <w:rsid w:val="004C6EE4"/>
    <w:rsid w:val="004D2AF8"/>
    <w:rsid w:val="004D4CCE"/>
    <w:rsid w:val="004D6144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040FE"/>
    <w:rsid w:val="00510327"/>
    <w:rsid w:val="00511B8D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343"/>
    <w:rsid w:val="0055188B"/>
    <w:rsid w:val="005522C9"/>
    <w:rsid w:val="00552CB7"/>
    <w:rsid w:val="005578DF"/>
    <w:rsid w:val="005606E7"/>
    <w:rsid w:val="00562ABE"/>
    <w:rsid w:val="00563C92"/>
    <w:rsid w:val="00564049"/>
    <w:rsid w:val="00564ED6"/>
    <w:rsid w:val="005724C6"/>
    <w:rsid w:val="0057348E"/>
    <w:rsid w:val="005748ED"/>
    <w:rsid w:val="00580539"/>
    <w:rsid w:val="00580642"/>
    <w:rsid w:val="00581CA3"/>
    <w:rsid w:val="00582873"/>
    <w:rsid w:val="00582D56"/>
    <w:rsid w:val="005861B3"/>
    <w:rsid w:val="00586F80"/>
    <w:rsid w:val="00590EC3"/>
    <w:rsid w:val="005916C5"/>
    <w:rsid w:val="005921A0"/>
    <w:rsid w:val="00592FE4"/>
    <w:rsid w:val="00593ACF"/>
    <w:rsid w:val="005948C1"/>
    <w:rsid w:val="00595F14"/>
    <w:rsid w:val="00596C55"/>
    <w:rsid w:val="005A1915"/>
    <w:rsid w:val="005A3AF6"/>
    <w:rsid w:val="005A4EF6"/>
    <w:rsid w:val="005A53A4"/>
    <w:rsid w:val="005A7D9C"/>
    <w:rsid w:val="005B3819"/>
    <w:rsid w:val="005B588A"/>
    <w:rsid w:val="005B654C"/>
    <w:rsid w:val="005C02F8"/>
    <w:rsid w:val="005C13F5"/>
    <w:rsid w:val="005C1C2E"/>
    <w:rsid w:val="005C2B74"/>
    <w:rsid w:val="005C52B4"/>
    <w:rsid w:val="005C65CA"/>
    <w:rsid w:val="005C74D9"/>
    <w:rsid w:val="005D3855"/>
    <w:rsid w:val="005D3E53"/>
    <w:rsid w:val="005D49B2"/>
    <w:rsid w:val="005E109B"/>
    <w:rsid w:val="005E25BB"/>
    <w:rsid w:val="005E2EE4"/>
    <w:rsid w:val="005F248D"/>
    <w:rsid w:val="005F3C52"/>
    <w:rsid w:val="005F51FC"/>
    <w:rsid w:val="005F53FF"/>
    <w:rsid w:val="00601FA4"/>
    <w:rsid w:val="006042A2"/>
    <w:rsid w:val="006054DD"/>
    <w:rsid w:val="00606915"/>
    <w:rsid w:val="00607163"/>
    <w:rsid w:val="00607529"/>
    <w:rsid w:val="00607E94"/>
    <w:rsid w:val="006137D8"/>
    <w:rsid w:val="00622C92"/>
    <w:rsid w:val="006230E3"/>
    <w:rsid w:val="00625F95"/>
    <w:rsid w:val="00631F41"/>
    <w:rsid w:val="00633F9C"/>
    <w:rsid w:val="0063551B"/>
    <w:rsid w:val="00642664"/>
    <w:rsid w:val="00643955"/>
    <w:rsid w:val="00644938"/>
    <w:rsid w:val="00644AF6"/>
    <w:rsid w:val="00645158"/>
    <w:rsid w:val="0064532E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3FE0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535"/>
    <w:rsid w:val="00685B3C"/>
    <w:rsid w:val="00685B8D"/>
    <w:rsid w:val="0068677E"/>
    <w:rsid w:val="00690D58"/>
    <w:rsid w:val="006925C3"/>
    <w:rsid w:val="006930E4"/>
    <w:rsid w:val="00694955"/>
    <w:rsid w:val="006952AC"/>
    <w:rsid w:val="00696298"/>
    <w:rsid w:val="00697CEE"/>
    <w:rsid w:val="006A00F7"/>
    <w:rsid w:val="006B004E"/>
    <w:rsid w:val="006B48EB"/>
    <w:rsid w:val="006B65EA"/>
    <w:rsid w:val="006B6BE5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E49"/>
    <w:rsid w:val="006D2F13"/>
    <w:rsid w:val="006D3439"/>
    <w:rsid w:val="006D4C80"/>
    <w:rsid w:val="006D7D16"/>
    <w:rsid w:val="006E2914"/>
    <w:rsid w:val="006E3411"/>
    <w:rsid w:val="006E500A"/>
    <w:rsid w:val="006E7876"/>
    <w:rsid w:val="006E797B"/>
    <w:rsid w:val="006E7DCE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97A"/>
    <w:rsid w:val="00704EE2"/>
    <w:rsid w:val="0070555D"/>
    <w:rsid w:val="00706AFC"/>
    <w:rsid w:val="00706ED2"/>
    <w:rsid w:val="007105BD"/>
    <w:rsid w:val="00711A5E"/>
    <w:rsid w:val="00712405"/>
    <w:rsid w:val="007125C8"/>
    <w:rsid w:val="00720FCE"/>
    <w:rsid w:val="00722E1D"/>
    <w:rsid w:val="007248D1"/>
    <w:rsid w:val="00724E4B"/>
    <w:rsid w:val="00725372"/>
    <w:rsid w:val="00727CAF"/>
    <w:rsid w:val="007308DE"/>
    <w:rsid w:val="00730CDE"/>
    <w:rsid w:val="00732C64"/>
    <w:rsid w:val="0073327C"/>
    <w:rsid w:val="00733CAF"/>
    <w:rsid w:val="00734D6E"/>
    <w:rsid w:val="007358E6"/>
    <w:rsid w:val="00736551"/>
    <w:rsid w:val="00737587"/>
    <w:rsid w:val="00741F11"/>
    <w:rsid w:val="00747171"/>
    <w:rsid w:val="00747E30"/>
    <w:rsid w:val="00751817"/>
    <w:rsid w:val="0075289B"/>
    <w:rsid w:val="007546B7"/>
    <w:rsid w:val="007548DB"/>
    <w:rsid w:val="0075499B"/>
    <w:rsid w:val="00755404"/>
    <w:rsid w:val="00755FA6"/>
    <w:rsid w:val="007572CC"/>
    <w:rsid w:val="00760F63"/>
    <w:rsid w:val="00762138"/>
    <w:rsid w:val="00763840"/>
    <w:rsid w:val="00763D0C"/>
    <w:rsid w:val="007646D7"/>
    <w:rsid w:val="00767954"/>
    <w:rsid w:val="00767A53"/>
    <w:rsid w:val="00770C2E"/>
    <w:rsid w:val="007718F8"/>
    <w:rsid w:val="007763E7"/>
    <w:rsid w:val="00777472"/>
    <w:rsid w:val="00780A2C"/>
    <w:rsid w:val="00784738"/>
    <w:rsid w:val="00785FA8"/>
    <w:rsid w:val="0078699A"/>
    <w:rsid w:val="007877E3"/>
    <w:rsid w:val="00787E16"/>
    <w:rsid w:val="00790524"/>
    <w:rsid w:val="00792EE6"/>
    <w:rsid w:val="00793775"/>
    <w:rsid w:val="0079444B"/>
    <w:rsid w:val="007957FA"/>
    <w:rsid w:val="007A0335"/>
    <w:rsid w:val="007A1C86"/>
    <w:rsid w:val="007A42C5"/>
    <w:rsid w:val="007A7C26"/>
    <w:rsid w:val="007B21B2"/>
    <w:rsid w:val="007C0CCF"/>
    <w:rsid w:val="007C3581"/>
    <w:rsid w:val="007C4815"/>
    <w:rsid w:val="007C73C6"/>
    <w:rsid w:val="007D29F5"/>
    <w:rsid w:val="007D2EDC"/>
    <w:rsid w:val="007D465B"/>
    <w:rsid w:val="007D5D10"/>
    <w:rsid w:val="007E08D6"/>
    <w:rsid w:val="007E26EF"/>
    <w:rsid w:val="007E31DD"/>
    <w:rsid w:val="007E6310"/>
    <w:rsid w:val="007F1FA8"/>
    <w:rsid w:val="007F2ABC"/>
    <w:rsid w:val="007F34C7"/>
    <w:rsid w:val="007F34EC"/>
    <w:rsid w:val="007F3FE7"/>
    <w:rsid w:val="007F4967"/>
    <w:rsid w:val="007F4FAE"/>
    <w:rsid w:val="007F76A1"/>
    <w:rsid w:val="007F7A95"/>
    <w:rsid w:val="00800550"/>
    <w:rsid w:val="00802C0B"/>
    <w:rsid w:val="00803828"/>
    <w:rsid w:val="008079C8"/>
    <w:rsid w:val="00807F68"/>
    <w:rsid w:val="00810A21"/>
    <w:rsid w:val="008115F9"/>
    <w:rsid w:val="00812831"/>
    <w:rsid w:val="00816B70"/>
    <w:rsid w:val="008215CC"/>
    <w:rsid w:val="00822E62"/>
    <w:rsid w:val="00823981"/>
    <w:rsid w:val="00824F4A"/>
    <w:rsid w:val="00825EA0"/>
    <w:rsid w:val="00826C7F"/>
    <w:rsid w:val="008344A7"/>
    <w:rsid w:val="00834BD3"/>
    <w:rsid w:val="008353D7"/>
    <w:rsid w:val="008375EC"/>
    <w:rsid w:val="008409B8"/>
    <w:rsid w:val="00840E8D"/>
    <w:rsid w:val="008454AD"/>
    <w:rsid w:val="00845544"/>
    <w:rsid w:val="0084726E"/>
    <w:rsid w:val="00851265"/>
    <w:rsid w:val="00852689"/>
    <w:rsid w:val="0085473F"/>
    <w:rsid w:val="00854866"/>
    <w:rsid w:val="00855696"/>
    <w:rsid w:val="00855CCF"/>
    <w:rsid w:val="0085612C"/>
    <w:rsid w:val="008562A1"/>
    <w:rsid w:val="00857561"/>
    <w:rsid w:val="008575C7"/>
    <w:rsid w:val="00860A81"/>
    <w:rsid w:val="00860CA5"/>
    <w:rsid w:val="008620C2"/>
    <w:rsid w:val="00862263"/>
    <w:rsid w:val="00863213"/>
    <w:rsid w:val="00867323"/>
    <w:rsid w:val="008674E4"/>
    <w:rsid w:val="00870445"/>
    <w:rsid w:val="00872D84"/>
    <w:rsid w:val="00881C75"/>
    <w:rsid w:val="00891039"/>
    <w:rsid w:val="00891514"/>
    <w:rsid w:val="00892013"/>
    <w:rsid w:val="00892186"/>
    <w:rsid w:val="00895F2E"/>
    <w:rsid w:val="00896C0F"/>
    <w:rsid w:val="008A0763"/>
    <w:rsid w:val="008A10C0"/>
    <w:rsid w:val="008A1345"/>
    <w:rsid w:val="008A2252"/>
    <w:rsid w:val="008A27B1"/>
    <w:rsid w:val="008A2853"/>
    <w:rsid w:val="008A41DF"/>
    <w:rsid w:val="008A455D"/>
    <w:rsid w:val="008B11F9"/>
    <w:rsid w:val="008B11FD"/>
    <w:rsid w:val="008B3B91"/>
    <w:rsid w:val="008B504A"/>
    <w:rsid w:val="008B5724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1F40"/>
    <w:rsid w:val="008F21F2"/>
    <w:rsid w:val="008F2E6F"/>
    <w:rsid w:val="008F6E6C"/>
    <w:rsid w:val="00901EC6"/>
    <w:rsid w:val="009023E2"/>
    <w:rsid w:val="0090259C"/>
    <w:rsid w:val="009026CE"/>
    <w:rsid w:val="00902957"/>
    <w:rsid w:val="009041A0"/>
    <w:rsid w:val="0090420C"/>
    <w:rsid w:val="0090440F"/>
    <w:rsid w:val="009062BC"/>
    <w:rsid w:val="0090750A"/>
    <w:rsid w:val="00910F57"/>
    <w:rsid w:val="0091104C"/>
    <w:rsid w:val="009120DE"/>
    <w:rsid w:val="009137CE"/>
    <w:rsid w:val="00917F68"/>
    <w:rsid w:val="00920073"/>
    <w:rsid w:val="0092033A"/>
    <w:rsid w:val="0092052A"/>
    <w:rsid w:val="009218A5"/>
    <w:rsid w:val="00921AA6"/>
    <w:rsid w:val="00921B5B"/>
    <w:rsid w:val="00922357"/>
    <w:rsid w:val="00922E8D"/>
    <w:rsid w:val="00925FAA"/>
    <w:rsid w:val="00926A77"/>
    <w:rsid w:val="0093065C"/>
    <w:rsid w:val="00930CC4"/>
    <w:rsid w:val="00936437"/>
    <w:rsid w:val="00937018"/>
    <w:rsid w:val="009370DA"/>
    <w:rsid w:val="00937E37"/>
    <w:rsid w:val="009427CB"/>
    <w:rsid w:val="009433BE"/>
    <w:rsid w:val="00946484"/>
    <w:rsid w:val="00947C9D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723A2"/>
    <w:rsid w:val="009749DE"/>
    <w:rsid w:val="009829D9"/>
    <w:rsid w:val="00983423"/>
    <w:rsid w:val="00983D87"/>
    <w:rsid w:val="0098603A"/>
    <w:rsid w:val="00986C8D"/>
    <w:rsid w:val="00986FCA"/>
    <w:rsid w:val="00987FE8"/>
    <w:rsid w:val="00990C28"/>
    <w:rsid w:val="009952C7"/>
    <w:rsid w:val="009968D4"/>
    <w:rsid w:val="009970AA"/>
    <w:rsid w:val="009A0530"/>
    <w:rsid w:val="009A410D"/>
    <w:rsid w:val="009A4C9A"/>
    <w:rsid w:val="009A5616"/>
    <w:rsid w:val="009A63E0"/>
    <w:rsid w:val="009B3F3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0F39"/>
    <w:rsid w:val="009D4D28"/>
    <w:rsid w:val="009D515A"/>
    <w:rsid w:val="009D5E34"/>
    <w:rsid w:val="009D5F18"/>
    <w:rsid w:val="009D6C0A"/>
    <w:rsid w:val="009E13F4"/>
    <w:rsid w:val="009E3C0C"/>
    <w:rsid w:val="009E5E42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22EF"/>
    <w:rsid w:val="00A14EE6"/>
    <w:rsid w:val="00A17D18"/>
    <w:rsid w:val="00A20B08"/>
    <w:rsid w:val="00A20E8F"/>
    <w:rsid w:val="00A2116D"/>
    <w:rsid w:val="00A21797"/>
    <w:rsid w:val="00A224BD"/>
    <w:rsid w:val="00A225EC"/>
    <w:rsid w:val="00A23CA7"/>
    <w:rsid w:val="00A24FA0"/>
    <w:rsid w:val="00A25019"/>
    <w:rsid w:val="00A266B8"/>
    <w:rsid w:val="00A30E35"/>
    <w:rsid w:val="00A3160B"/>
    <w:rsid w:val="00A31990"/>
    <w:rsid w:val="00A330D6"/>
    <w:rsid w:val="00A36B36"/>
    <w:rsid w:val="00A3787E"/>
    <w:rsid w:val="00A40C5C"/>
    <w:rsid w:val="00A4101C"/>
    <w:rsid w:val="00A431D6"/>
    <w:rsid w:val="00A45ED0"/>
    <w:rsid w:val="00A46A06"/>
    <w:rsid w:val="00A51E2D"/>
    <w:rsid w:val="00A572C8"/>
    <w:rsid w:val="00A578F5"/>
    <w:rsid w:val="00A6013A"/>
    <w:rsid w:val="00A60577"/>
    <w:rsid w:val="00A614A6"/>
    <w:rsid w:val="00A62E79"/>
    <w:rsid w:val="00A660D0"/>
    <w:rsid w:val="00A70ABC"/>
    <w:rsid w:val="00A71CB4"/>
    <w:rsid w:val="00A74A76"/>
    <w:rsid w:val="00A74B97"/>
    <w:rsid w:val="00A75F2A"/>
    <w:rsid w:val="00A7645F"/>
    <w:rsid w:val="00A76540"/>
    <w:rsid w:val="00A8102D"/>
    <w:rsid w:val="00A81BE2"/>
    <w:rsid w:val="00A848E4"/>
    <w:rsid w:val="00A85586"/>
    <w:rsid w:val="00A87055"/>
    <w:rsid w:val="00A9175F"/>
    <w:rsid w:val="00A91FE0"/>
    <w:rsid w:val="00A97F70"/>
    <w:rsid w:val="00AA4266"/>
    <w:rsid w:val="00AB2527"/>
    <w:rsid w:val="00AB2BDF"/>
    <w:rsid w:val="00AC2D83"/>
    <w:rsid w:val="00AC4555"/>
    <w:rsid w:val="00AC4C9D"/>
    <w:rsid w:val="00AC5669"/>
    <w:rsid w:val="00AC60D9"/>
    <w:rsid w:val="00AC754C"/>
    <w:rsid w:val="00AC780F"/>
    <w:rsid w:val="00AD1A93"/>
    <w:rsid w:val="00AD1FFB"/>
    <w:rsid w:val="00AD34D0"/>
    <w:rsid w:val="00AD3D26"/>
    <w:rsid w:val="00AD55FC"/>
    <w:rsid w:val="00AD6B2A"/>
    <w:rsid w:val="00AE02C5"/>
    <w:rsid w:val="00AE1BD4"/>
    <w:rsid w:val="00AE1DEB"/>
    <w:rsid w:val="00AE25F5"/>
    <w:rsid w:val="00AE267D"/>
    <w:rsid w:val="00AE3179"/>
    <w:rsid w:val="00AE3430"/>
    <w:rsid w:val="00AE5AB8"/>
    <w:rsid w:val="00AE6EDA"/>
    <w:rsid w:val="00AE6FEB"/>
    <w:rsid w:val="00AF011C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2AC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154E"/>
    <w:rsid w:val="00B47146"/>
    <w:rsid w:val="00B52161"/>
    <w:rsid w:val="00B5465B"/>
    <w:rsid w:val="00B55B34"/>
    <w:rsid w:val="00B57C21"/>
    <w:rsid w:val="00B604FC"/>
    <w:rsid w:val="00B6181B"/>
    <w:rsid w:val="00B630D2"/>
    <w:rsid w:val="00B64E61"/>
    <w:rsid w:val="00B65B58"/>
    <w:rsid w:val="00B66F2C"/>
    <w:rsid w:val="00B71B9B"/>
    <w:rsid w:val="00B72784"/>
    <w:rsid w:val="00B72C3C"/>
    <w:rsid w:val="00B73370"/>
    <w:rsid w:val="00B734CA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178"/>
    <w:rsid w:val="00B906F6"/>
    <w:rsid w:val="00B9124A"/>
    <w:rsid w:val="00B914B6"/>
    <w:rsid w:val="00B91B3B"/>
    <w:rsid w:val="00B94090"/>
    <w:rsid w:val="00B9651A"/>
    <w:rsid w:val="00B969EC"/>
    <w:rsid w:val="00BA1A68"/>
    <w:rsid w:val="00BA1A8D"/>
    <w:rsid w:val="00BA2601"/>
    <w:rsid w:val="00BA3337"/>
    <w:rsid w:val="00BA4BBD"/>
    <w:rsid w:val="00BA5C7E"/>
    <w:rsid w:val="00BA60F7"/>
    <w:rsid w:val="00BA7EE5"/>
    <w:rsid w:val="00BB19B8"/>
    <w:rsid w:val="00BB7015"/>
    <w:rsid w:val="00BB79A4"/>
    <w:rsid w:val="00BC077D"/>
    <w:rsid w:val="00BC4A55"/>
    <w:rsid w:val="00BC606E"/>
    <w:rsid w:val="00BC6640"/>
    <w:rsid w:val="00BC6ED5"/>
    <w:rsid w:val="00BD1112"/>
    <w:rsid w:val="00BD1B85"/>
    <w:rsid w:val="00BD2D8F"/>
    <w:rsid w:val="00BD4B7F"/>
    <w:rsid w:val="00BD7949"/>
    <w:rsid w:val="00BE087A"/>
    <w:rsid w:val="00BE0A7B"/>
    <w:rsid w:val="00BE11DB"/>
    <w:rsid w:val="00BE1985"/>
    <w:rsid w:val="00BE28EE"/>
    <w:rsid w:val="00BE32AA"/>
    <w:rsid w:val="00BE38A8"/>
    <w:rsid w:val="00BE3D93"/>
    <w:rsid w:val="00BE607C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0603A"/>
    <w:rsid w:val="00C10042"/>
    <w:rsid w:val="00C10C91"/>
    <w:rsid w:val="00C122A2"/>
    <w:rsid w:val="00C12D87"/>
    <w:rsid w:val="00C140A4"/>
    <w:rsid w:val="00C14458"/>
    <w:rsid w:val="00C147E7"/>
    <w:rsid w:val="00C153BB"/>
    <w:rsid w:val="00C1700F"/>
    <w:rsid w:val="00C22F62"/>
    <w:rsid w:val="00C24130"/>
    <w:rsid w:val="00C244CC"/>
    <w:rsid w:val="00C244E8"/>
    <w:rsid w:val="00C268C9"/>
    <w:rsid w:val="00C27669"/>
    <w:rsid w:val="00C27BFA"/>
    <w:rsid w:val="00C27FF6"/>
    <w:rsid w:val="00C30848"/>
    <w:rsid w:val="00C31DF3"/>
    <w:rsid w:val="00C31EC8"/>
    <w:rsid w:val="00C3338D"/>
    <w:rsid w:val="00C33C3E"/>
    <w:rsid w:val="00C34684"/>
    <w:rsid w:val="00C34DE1"/>
    <w:rsid w:val="00C353CF"/>
    <w:rsid w:val="00C359DA"/>
    <w:rsid w:val="00C40499"/>
    <w:rsid w:val="00C42496"/>
    <w:rsid w:val="00C4338F"/>
    <w:rsid w:val="00C4348A"/>
    <w:rsid w:val="00C451BB"/>
    <w:rsid w:val="00C51F8C"/>
    <w:rsid w:val="00C54538"/>
    <w:rsid w:val="00C5533B"/>
    <w:rsid w:val="00C57F0E"/>
    <w:rsid w:val="00C6251B"/>
    <w:rsid w:val="00C6357F"/>
    <w:rsid w:val="00C64003"/>
    <w:rsid w:val="00C640EF"/>
    <w:rsid w:val="00C64880"/>
    <w:rsid w:val="00C652B5"/>
    <w:rsid w:val="00C67973"/>
    <w:rsid w:val="00C67F59"/>
    <w:rsid w:val="00C70026"/>
    <w:rsid w:val="00C7042E"/>
    <w:rsid w:val="00C71407"/>
    <w:rsid w:val="00C71DB7"/>
    <w:rsid w:val="00C730F5"/>
    <w:rsid w:val="00C734AB"/>
    <w:rsid w:val="00C74421"/>
    <w:rsid w:val="00C7577F"/>
    <w:rsid w:val="00C75B11"/>
    <w:rsid w:val="00C7601A"/>
    <w:rsid w:val="00C810D6"/>
    <w:rsid w:val="00C82D16"/>
    <w:rsid w:val="00C82F0B"/>
    <w:rsid w:val="00C9266C"/>
    <w:rsid w:val="00C959BB"/>
    <w:rsid w:val="00C97C1D"/>
    <w:rsid w:val="00CA152F"/>
    <w:rsid w:val="00CA3EEB"/>
    <w:rsid w:val="00CA4619"/>
    <w:rsid w:val="00CB098D"/>
    <w:rsid w:val="00CB49E0"/>
    <w:rsid w:val="00CB5B65"/>
    <w:rsid w:val="00CB6C60"/>
    <w:rsid w:val="00CC0F14"/>
    <w:rsid w:val="00CC2C7F"/>
    <w:rsid w:val="00CC41E1"/>
    <w:rsid w:val="00CC43FF"/>
    <w:rsid w:val="00CC63D6"/>
    <w:rsid w:val="00CD09E7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4C9A"/>
    <w:rsid w:val="00CE5A77"/>
    <w:rsid w:val="00CE5B34"/>
    <w:rsid w:val="00CE5ED5"/>
    <w:rsid w:val="00CE7014"/>
    <w:rsid w:val="00CF04AF"/>
    <w:rsid w:val="00CF2B9E"/>
    <w:rsid w:val="00CF2E3A"/>
    <w:rsid w:val="00CF3E72"/>
    <w:rsid w:val="00CF7316"/>
    <w:rsid w:val="00CF745F"/>
    <w:rsid w:val="00CF75DA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45C1"/>
    <w:rsid w:val="00D35DF6"/>
    <w:rsid w:val="00D36F1F"/>
    <w:rsid w:val="00D37E9A"/>
    <w:rsid w:val="00D40B46"/>
    <w:rsid w:val="00D4235E"/>
    <w:rsid w:val="00D43B7C"/>
    <w:rsid w:val="00D4487C"/>
    <w:rsid w:val="00D4510A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67F76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404C"/>
    <w:rsid w:val="00DA509A"/>
    <w:rsid w:val="00DA7DDD"/>
    <w:rsid w:val="00DB0080"/>
    <w:rsid w:val="00DB17AA"/>
    <w:rsid w:val="00DB1FC3"/>
    <w:rsid w:val="00DB299A"/>
    <w:rsid w:val="00DB2AC9"/>
    <w:rsid w:val="00DB394F"/>
    <w:rsid w:val="00DB3C30"/>
    <w:rsid w:val="00DB4875"/>
    <w:rsid w:val="00DB4C14"/>
    <w:rsid w:val="00DB669E"/>
    <w:rsid w:val="00DB6B37"/>
    <w:rsid w:val="00DB7F36"/>
    <w:rsid w:val="00DC067B"/>
    <w:rsid w:val="00DC08B6"/>
    <w:rsid w:val="00DC2739"/>
    <w:rsid w:val="00DC3754"/>
    <w:rsid w:val="00DC3E39"/>
    <w:rsid w:val="00DC6FCE"/>
    <w:rsid w:val="00DD0167"/>
    <w:rsid w:val="00DD096A"/>
    <w:rsid w:val="00DD2EAB"/>
    <w:rsid w:val="00DD3005"/>
    <w:rsid w:val="00DD3AAC"/>
    <w:rsid w:val="00DE0041"/>
    <w:rsid w:val="00DE0673"/>
    <w:rsid w:val="00DE5733"/>
    <w:rsid w:val="00DE67E4"/>
    <w:rsid w:val="00DE75D3"/>
    <w:rsid w:val="00DE76CD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86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1735"/>
    <w:rsid w:val="00E449A6"/>
    <w:rsid w:val="00E44E6C"/>
    <w:rsid w:val="00E45537"/>
    <w:rsid w:val="00E46519"/>
    <w:rsid w:val="00E4692C"/>
    <w:rsid w:val="00E46EB2"/>
    <w:rsid w:val="00E51A55"/>
    <w:rsid w:val="00E55C88"/>
    <w:rsid w:val="00E5600C"/>
    <w:rsid w:val="00E56746"/>
    <w:rsid w:val="00E56FDC"/>
    <w:rsid w:val="00E6178E"/>
    <w:rsid w:val="00E61DB6"/>
    <w:rsid w:val="00E6447A"/>
    <w:rsid w:val="00E70AC7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E8B"/>
    <w:rsid w:val="00E928B8"/>
    <w:rsid w:val="00E97562"/>
    <w:rsid w:val="00EA023B"/>
    <w:rsid w:val="00EA065A"/>
    <w:rsid w:val="00EA0715"/>
    <w:rsid w:val="00EA0ADA"/>
    <w:rsid w:val="00EA2BDF"/>
    <w:rsid w:val="00EA395D"/>
    <w:rsid w:val="00EA3FB0"/>
    <w:rsid w:val="00EA4C1A"/>
    <w:rsid w:val="00EA7EB0"/>
    <w:rsid w:val="00EB1584"/>
    <w:rsid w:val="00EB2157"/>
    <w:rsid w:val="00EB26BF"/>
    <w:rsid w:val="00EB567B"/>
    <w:rsid w:val="00EB56F4"/>
    <w:rsid w:val="00EB5DC0"/>
    <w:rsid w:val="00EB6A66"/>
    <w:rsid w:val="00EB6F6F"/>
    <w:rsid w:val="00EB727C"/>
    <w:rsid w:val="00EC1621"/>
    <w:rsid w:val="00EC4352"/>
    <w:rsid w:val="00EC538A"/>
    <w:rsid w:val="00ED0C48"/>
    <w:rsid w:val="00ED4C88"/>
    <w:rsid w:val="00EE318B"/>
    <w:rsid w:val="00EE3C74"/>
    <w:rsid w:val="00EE5BD2"/>
    <w:rsid w:val="00EE7A37"/>
    <w:rsid w:val="00EE7A93"/>
    <w:rsid w:val="00EE7C4C"/>
    <w:rsid w:val="00EF0428"/>
    <w:rsid w:val="00EF07E9"/>
    <w:rsid w:val="00EF0C90"/>
    <w:rsid w:val="00EF1B4A"/>
    <w:rsid w:val="00EF2963"/>
    <w:rsid w:val="00EF39FF"/>
    <w:rsid w:val="00F0084C"/>
    <w:rsid w:val="00F042DF"/>
    <w:rsid w:val="00F04E88"/>
    <w:rsid w:val="00F05931"/>
    <w:rsid w:val="00F05BE3"/>
    <w:rsid w:val="00F05C67"/>
    <w:rsid w:val="00F11020"/>
    <w:rsid w:val="00F1323B"/>
    <w:rsid w:val="00F179F2"/>
    <w:rsid w:val="00F21C6C"/>
    <w:rsid w:val="00F21EE8"/>
    <w:rsid w:val="00F226D3"/>
    <w:rsid w:val="00F237E1"/>
    <w:rsid w:val="00F26F8C"/>
    <w:rsid w:val="00F31F89"/>
    <w:rsid w:val="00F3327F"/>
    <w:rsid w:val="00F35450"/>
    <w:rsid w:val="00F36285"/>
    <w:rsid w:val="00F37CEB"/>
    <w:rsid w:val="00F4067B"/>
    <w:rsid w:val="00F41D8C"/>
    <w:rsid w:val="00F41DC5"/>
    <w:rsid w:val="00F41E2A"/>
    <w:rsid w:val="00F4462A"/>
    <w:rsid w:val="00F45126"/>
    <w:rsid w:val="00F455E4"/>
    <w:rsid w:val="00F4563B"/>
    <w:rsid w:val="00F45687"/>
    <w:rsid w:val="00F46165"/>
    <w:rsid w:val="00F5191F"/>
    <w:rsid w:val="00F53488"/>
    <w:rsid w:val="00F53E1F"/>
    <w:rsid w:val="00F54288"/>
    <w:rsid w:val="00F55344"/>
    <w:rsid w:val="00F55409"/>
    <w:rsid w:val="00F5639E"/>
    <w:rsid w:val="00F60FDC"/>
    <w:rsid w:val="00F6150A"/>
    <w:rsid w:val="00F642A5"/>
    <w:rsid w:val="00F64399"/>
    <w:rsid w:val="00F66BC0"/>
    <w:rsid w:val="00F713BE"/>
    <w:rsid w:val="00F722E1"/>
    <w:rsid w:val="00F72305"/>
    <w:rsid w:val="00F72671"/>
    <w:rsid w:val="00F728E0"/>
    <w:rsid w:val="00F7330E"/>
    <w:rsid w:val="00F73A2C"/>
    <w:rsid w:val="00F7713A"/>
    <w:rsid w:val="00F80B9A"/>
    <w:rsid w:val="00F81D19"/>
    <w:rsid w:val="00F83725"/>
    <w:rsid w:val="00F84E19"/>
    <w:rsid w:val="00F920EB"/>
    <w:rsid w:val="00F92BD6"/>
    <w:rsid w:val="00FA12D9"/>
    <w:rsid w:val="00FA1C7E"/>
    <w:rsid w:val="00FA239E"/>
    <w:rsid w:val="00FA439B"/>
    <w:rsid w:val="00FB1331"/>
    <w:rsid w:val="00FB2E1F"/>
    <w:rsid w:val="00FB7064"/>
    <w:rsid w:val="00FB7D36"/>
    <w:rsid w:val="00FC2BC9"/>
    <w:rsid w:val="00FC34CB"/>
    <w:rsid w:val="00FC51CC"/>
    <w:rsid w:val="00FC5666"/>
    <w:rsid w:val="00FC641B"/>
    <w:rsid w:val="00FD24DC"/>
    <w:rsid w:val="00FD2552"/>
    <w:rsid w:val="00FD27EC"/>
    <w:rsid w:val="00FD77B3"/>
    <w:rsid w:val="00FE2066"/>
    <w:rsid w:val="00FE3211"/>
    <w:rsid w:val="00FE39AD"/>
    <w:rsid w:val="00FE3D47"/>
    <w:rsid w:val="00FE457F"/>
    <w:rsid w:val="00FE4CFE"/>
    <w:rsid w:val="00FF1B19"/>
    <w:rsid w:val="00FF27A4"/>
    <w:rsid w:val="00FF32E6"/>
    <w:rsid w:val="00FF4295"/>
    <w:rsid w:val="00FF6AA8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CB11CD"/>
  <w15:chartTrackingRefBased/>
  <w15:docId w15:val="{EE0D78B8-3526-49EF-881C-76CE4D8F2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7F34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E7F3BAE-51EA-4816-8816-332D87E11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2ADD43-09DB-4412-BB44-4BF9C4CC7B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586A97-4AD5-4446-B2D6-71B4DD43401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Krzysztof Pawlik</cp:lastModifiedBy>
  <cp:revision>31</cp:revision>
  <cp:lastPrinted>2013-04-03T06:33:00Z</cp:lastPrinted>
  <dcterms:created xsi:type="dcterms:W3CDTF">2024-10-18T07:47:00Z</dcterms:created>
  <dcterms:modified xsi:type="dcterms:W3CDTF">2025-05-08T11:58:00Z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