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CD44F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D44F9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CD44F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CD44F9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8169B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</w:pPr>
      <w:r w:rsidRPr="008169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 ZAKRESIE PODSTAW WYKLUCZENIA Z POSTĘPOWANIA</w:t>
      </w:r>
      <w:r w:rsidRPr="008169B9">
        <w:rPr>
          <w:rStyle w:val="Odwoanieprzypisudolnego"/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A87968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A87968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7B75E52E" w:rsidR="006E2F3A" w:rsidRPr="00A87968" w:rsidRDefault="006E2F3A" w:rsidP="00321A3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 xml:space="preserve">robót </w:t>
      </w:r>
      <w:r w:rsidR="00344B01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="00B9081E" w:rsidRPr="00B746A8">
        <w:rPr>
          <w:rFonts w:ascii="Times New Roman" w:eastAsia="Times New Roman" w:hAnsi="Times New Roman" w:cs="Times New Roman"/>
          <w:b/>
          <w:lang w:eastAsia="pl-PL"/>
        </w:rPr>
        <w:t>„</w:t>
      </w:r>
      <w:bookmarkStart w:id="12" w:name="_Hlk65655549"/>
      <w:r w:rsidR="00321A31" w:rsidRPr="00321A31">
        <w:rPr>
          <w:rFonts w:ascii="Times New Roman" w:eastAsia="Times New Roman" w:hAnsi="Times New Roman" w:cs="Times New Roman"/>
          <w:b/>
          <w:bCs/>
          <w:lang w:eastAsia="pl-PL"/>
        </w:rPr>
        <w:t>DOSTAWA SAMOCHODU RATOWNICZO-GAŚNICZEGO Z UKŁADEM NAPĘDOWYM 4X</w:t>
      </w:r>
      <w:r w:rsidR="00946C8A">
        <w:rPr>
          <w:rFonts w:ascii="Times New Roman" w:eastAsia="Times New Roman" w:hAnsi="Times New Roman" w:cs="Times New Roman"/>
          <w:b/>
          <w:bCs/>
          <w:lang w:eastAsia="pl-PL"/>
        </w:rPr>
        <w:t xml:space="preserve">2 </w:t>
      </w:r>
      <w:r w:rsidR="00321A31" w:rsidRPr="00321A31">
        <w:rPr>
          <w:rFonts w:ascii="Times New Roman" w:eastAsia="Times New Roman" w:hAnsi="Times New Roman" w:cs="Times New Roman"/>
          <w:b/>
          <w:bCs/>
          <w:lang w:eastAsia="pl-PL"/>
        </w:rPr>
        <w:t xml:space="preserve">DLA JEDNOTKI OSP </w:t>
      </w:r>
      <w:r w:rsidR="00946C8A">
        <w:rPr>
          <w:rFonts w:ascii="Times New Roman" w:eastAsia="Times New Roman" w:hAnsi="Times New Roman" w:cs="Times New Roman"/>
          <w:b/>
          <w:bCs/>
          <w:lang w:eastAsia="pl-PL"/>
        </w:rPr>
        <w:t>GŁOWACZOWA</w:t>
      </w:r>
      <w:r w:rsidR="00DB3A64">
        <w:rPr>
          <w:rFonts w:ascii="Times New Roman" w:eastAsia="Times New Roman" w:hAnsi="Times New Roman" w:cs="Times New Roman"/>
          <w:b/>
          <w:lang w:eastAsia="pl-PL"/>
        </w:rPr>
        <w:t>”,</w:t>
      </w:r>
      <w:bookmarkEnd w:id="12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7D56D2DD" w14:textId="7BFA1B29" w:rsidR="00AE11D2" w:rsidRDefault="006E2F3A" w:rsidP="00A87968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0955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F3F35" w14:textId="77777777" w:rsidR="00FE236A" w:rsidRDefault="00FE236A" w:rsidP="00597E0F">
      <w:pPr>
        <w:spacing w:after="0" w:line="240" w:lineRule="auto"/>
      </w:pPr>
      <w:r>
        <w:separator/>
      </w:r>
    </w:p>
  </w:endnote>
  <w:endnote w:type="continuationSeparator" w:id="0">
    <w:p w14:paraId="62526DB1" w14:textId="77777777" w:rsidR="00FE236A" w:rsidRDefault="00FE236A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B67E1" w14:textId="77777777" w:rsidR="00FE236A" w:rsidRDefault="00FE236A" w:rsidP="00597E0F">
      <w:pPr>
        <w:spacing w:after="0" w:line="240" w:lineRule="auto"/>
      </w:pPr>
      <w:r>
        <w:separator/>
      </w:r>
    </w:p>
  </w:footnote>
  <w:footnote w:type="continuationSeparator" w:id="0">
    <w:p w14:paraId="072DE9D1" w14:textId="77777777" w:rsidR="00FE236A" w:rsidRDefault="00FE236A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19B8C" w14:textId="3D4C4024" w:rsidR="00EA19EE" w:rsidRPr="004606D2" w:rsidRDefault="003D47BA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IUE.271.</w:t>
    </w:r>
    <w:r w:rsidR="00946C8A">
      <w:rPr>
        <w:rFonts w:ascii="Times New Roman" w:hAnsi="Times New Roman" w:cs="Times New Roman"/>
        <w:bCs/>
        <w:sz w:val="18"/>
        <w:szCs w:val="18"/>
      </w:rPr>
      <w:t>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058059">
    <w:abstractNumId w:val="72"/>
  </w:num>
  <w:num w:numId="2" w16cid:durableId="142016575">
    <w:abstractNumId w:val="40"/>
  </w:num>
  <w:num w:numId="3" w16cid:durableId="811866981">
    <w:abstractNumId w:val="65"/>
  </w:num>
  <w:num w:numId="4" w16cid:durableId="1987079103">
    <w:abstractNumId w:val="50"/>
  </w:num>
  <w:num w:numId="5" w16cid:durableId="22102378">
    <w:abstractNumId w:val="47"/>
  </w:num>
  <w:num w:numId="6" w16cid:durableId="833490593">
    <w:abstractNumId w:val="80"/>
  </w:num>
  <w:num w:numId="7" w16cid:durableId="511842879">
    <w:abstractNumId w:val="19"/>
  </w:num>
  <w:num w:numId="8" w16cid:durableId="2004241677">
    <w:abstractNumId w:val="53"/>
  </w:num>
  <w:num w:numId="9" w16cid:durableId="1769501063">
    <w:abstractNumId w:val="0"/>
  </w:num>
  <w:num w:numId="10" w16cid:durableId="109133768">
    <w:abstractNumId w:val="1"/>
  </w:num>
  <w:num w:numId="11" w16cid:durableId="1818060635">
    <w:abstractNumId w:val="2"/>
  </w:num>
  <w:num w:numId="12" w16cid:durableId="37173099">
    <w:abstractNumId w:val="3"/>
  </w:num>
  <w:num w:numId="13" w16cid:durableId="1758093931">
    <w:abstractNumId w:val="4"/>
  </w:num>
  <w:num w:numId="14" w16cid:durableId="1194419893">
    <w:abstractNumId w:val="7"/>
  </w:num>
  <w:num w:numId="15" w16cid:durableId="425424016">
    <w:abstractNumId w:val="9"/>
  </w:num>
  <w:num w:numId="16" w16cid:durableId="183327196">
    <w:abstractNumId w:val="10"/>
  </w:num>
  <w:num w:numId="17" w16cid:durableId="132604144">
    <w:abstractNumId w:val="11"/>
  </w:num>
  <w:num w:numId="18" w16cid:durableId="1818109013">
    <w:abstractNumId w:val="12"/>
  </w:num>
  <w:num w:numId="19" w16cid:durableId="739523894">
    <w:abstractNumId w:val="16"/>
  </w:num>
  <w:num w:numId="20" w16cid:durableId="1305503509">
    <w:abstractNumId w:val="17"/>
  </w:num>
  <w:num w:numId="21" w16cid:durableId="1616014587">
    <w:abstractNumId w:val="18"/>
  </w:num>
  <w:num w:numId="22" w16cid:durableId="305476009">
    <w:abstractNumId w:val="20"/>
  </w:num>
  <w:num w:numId="23" w16cid:durableId="1082458263">
    <w:abstractNumId w:val="21"/>
  </w:num>
  <w:num w:numId="24" w16cid:durableId="1615483274">
    <w:abstractNumId w:val="22"/>
  </w:num>
  <w:num w:numId="25" w16cid:durableId="1608344317">
    <w:abstractNumId w:val="23"/>
  </w:num>
  <w:num w:numId="26" w16cid:durableId="363136924">
    <w:abstractNumId w:val="24"/>
  </w:num>
  <w:num w:numId="27" w16cid:durableId="2022585136">
    <w:abstractNumId w:val="25"/>
  </w:num>
  <w:num w:numId="28" w16cid:durableId="142502627">
    <w:abstractNumId w:val="52"/>
  </w:num>
  <w:num w:numId="29" w16cid:durableId="1485853954">
    <w:abstractNumId w:val="76"/>
  </w:num>
  <w:num w:numId="30" w16cid:durableId="1186865042">
    <w:abstractNumId w:val="59"/>
  </w:num>
  <w:num w:numId="31" w16cid:durableId="1859199737">
    <w:abstractNumId w:val="62"/>
  </w:num>
  <w:num w:numId="32" w16cid:durableId="290403683">
    <w:abstractNumId w:val="35"/>
  </w:num>
  <w:num w:numId="33" w16cid:durableId="687103720">
    <w:abstractNumId w:val="48"/>
  </w:num>
  <w:num w:numId="34" w16cid:durableId="321813661">
    <w:abstractNumId w:val="73"/>
  </w:num>
  <w:num w:numId="35" w16cid:durableId="1288007778">
    <w:abstractNumId w:val="46"/>
  </w:num>
  <w:num w:numId="36" w16cid:durableId="68044532">
    <w:abstractNumId w:val="84"/>
  </w:num>
  <w:num w:numId="37" w16cid:durableId="1207717637">
    <w:abstractNumId w:val="57"/>
  </w:num>
  <w:num w:numId="38" w16cid:durableId="1162814853">
    <w:abstractNumId w:val="41"/>
  </w:num>
  <w:num w:numId="39" w16cid:durableId="51274169">
    <w:abstractNumId w:val="79"/>
  </w:num>
  <w:num w:numId="40" w16cid:durableId="551968310">
    <w:abstractNumId w:val="70"/>
  </w:num>
  <w:num w:numId="41" w16cid:durableId="644235912">
    <w:abstractNumId w:val="37"/>
  </w:num>
  <w:num w:numId="42" w16cid:durableId="2037656850">
    <w:abstractNumId w:val="86"/>
  </w:num>
  <w:num w:numId="43" w16cid:durableId="738140725">
    <w:abstractNumId w:val="81"/>
  </w:num>
  <w:num w:numId="44" w16cid:durableId="1277443340">
    <w:abstractNumId w:val="45"/>
  </w:num>
  <w:num w:numId="45" w16cid:durableId="73861932">
    <w:abstractNumId w:val="38"/>
  </w:num>
  <w:num w:numId="46" w16cid:durableId="43018869">
    <w:abstractNumId w:val="75"/>
  </w:num>
  <w:num w:numId="47" w16cid:durableId="1081953092">
    <w:abstractNumId w:val="68"/>
  </w:num>
  <w:num w:numId="48" w16cid:durableId="1060203405">
    <w:abstractNumId w:val="56"/>
  </w:num>
  <w:num w:numId="49" w16cid:durableId="97260269">
    <w:abstractNumId w:val="83"/>
  </w:num>
  <w:num w:numId="50" w16cid:durableId="1670056593">
    <w:abstractNumId w:val="58"/>
  </w:num>
  <w:num w:numId="51" w16cid:durableId="171145041">
    <w:abstractNumId w:val="39"/>
  </w:num>
  <w:num w:numId="52" w16cid:durableId="49500517">
    <w:abstractNumId w:val="51"/>
  </w:num>
  <w:num w:numId="53" w16cid:durableId="492571136">
    <w:abstractNumId w:val="88"/>
  </w:num>
  <w:num w:numId="54" w16cid:durableId="1260874842">
    <w:abstractNumId w:val="69"/>
  </w:num>
  <w:num w:numId="55" w16cid:durableId="234704584">
    <w:abstractNumId w:val="64"/>
  </w:num>
  <w:num w:numId="56" w16cid:durableId="1679382963">
    <w:abstractNumId w:val="67"/>
  </w:num>
  <w:num w:numId="57" w16cid:durableId="283972563">
    <w:abstractNumId w:val="78"/>
  </w:num>
  <w:num w:numId="58" w16cid:durableId="2090226557">
    <w:abstractNumId w:val="42"/>
  </w:num>
  <w:num w:numId="59" w16cid:durableId="1658804518">
    <w:abstractNumId w:val="77"/>
  </w:num>
  <w:num w:numId="60" w16cid:durableId="600140430">
    <w:abstractNumId w:val="87"/>
  </w:num>
  <w:num w:numId="61" w16cid:durableId="439956154">
    <w:abstractNumId w:val="85"/>
  </w:num>
  <w:num w:numId="62" w16cid:durableId="1680303839">
    <w:abstractNumId w:val="60"/>
  </w:num>
  <w:num w:numId="63" w16cid:durableId="996803829">
    <w:abstractNumId w:val="66"/>
  </w:num>
  <w:num w:numId="64" w16cid:durableId="750931858">
    <w:abstractNumId w:val="44"/>
  </w:num>
  <w:num w:numId="65" w16cid:durableId="1762944054">
    <w:abstractNumId w:val="43"/>
  </w:num>
  <w:num w:numId="66" w16cid:durableId="1895657945">
    <w:abstractNumId w:val="54"/>
  </w:num>
  <w:num w:numId="67" w16cid:durableId="21174152">
    <w:abstractNumId w:val="55"/>
  </w:num>
  <w:num w:numId="68" w16cid:durableId="1186167817">
    <w:abstractNumId w:val="74"/>
  </w:num>
  <w:num w:numId="69" w16cid:durableId="680818260">
    <w:abstractNumId w:val="63"/>
  </w:num>
  <w:num w:numId="70" w16cid:durableId="1379473060">
    <w:abstractNumId w:val="49"/>
  </w:num>
  <w:num w:numId="71" w16cid:durableId="127867426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758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A74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119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6B9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531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10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843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A31"/>
    <w:rsid w:val="00321BD1"/>
    <w:rsid w:val="00322317"/>
    <w:rsid w:val="00322694"/>
    <w:rsid w:val="0032348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B01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075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24C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2D4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25E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2658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7BA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578E"/>
    <w:rsid w:val="008169B9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6C8A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02D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52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457D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32D8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E8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20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968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6D9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57F9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4F9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3E10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6CD6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236A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6477-BB47-4E9D-AF1A-963D3128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2021-03-02T09:22:00Z</cp:lastPrinted>
  <dcterms:created xsi:type="dcterms:W3CDTF">2025-01-10T10:25:00Z</dcterms:created>
  <dcterms:modified xsi:type="dcterms:W3CDTF">2025-01-10T10:25:00Z</dcterms:modified>
</cp:coreProperties>
</file>