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B8C04" w14:textId="1B22481C" w:rsidR="003B784D" w:rsidRPr="005C01FB" w:rsidRDefault="00362735" w:rsidP="00A74145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(IUE.271.</w:t>
      </w:r>
      <w:r w:rsidR="00694F28">
        <w:rPr>
          <w:rFonts w:ascii="Times New Roman" w:hAnsi="Times New Roman" w:cs="Times New Roman"/>
          <w:b/>
        </w:rPr>
        <w:t>3</w:t>
      </w:r>
      <w:r w:rsidR="008270B1">
        <w:rPr>
          <w:rFonts w:ascii="Times New Roman" w:hAnsi="Times New Roman" w:cs="Times New Roman"/>
          <w:b/>
        </w:rPr>
        <w:t>.202</w:t>
      </w:r>
      <w:r w:rsidR="00694F28">
        <w:rPr>
          <w:rFonts w:ascii="Times New Roman" w:hAnsi="Times New Roman" w:cs="Times New Roman"/>
          <w:b/>
        </w:rPr>
        <w:t>5</w:t>
      </w:r>
      <w:r w:rsidR="008270B1">
        <w:rPr>
          <w:rFonts w:ascii="Times New Roman" w:hAnsi="Times New Roman" w:cs="Times New Roman"/>
          <w:b/>
        </w:rPr>
        <w:t>)</w:t>
      </w: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5D847318" w14:textId="7EA55F4D" w:rsidR="008528F2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  <w:r w:rsidR="00A74145">
        <w:rPr>
          <w:rFonts w:ascii="Times New Roman" w:hAnsi="Times New Roman" w:cs="Times New Roman"/>
        </w:rPr>
        <w:t xml:space="preserve">; </w:t>
      </w:r>
      <w:r w:rsidR="005C01FB"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3C186B61" w:rsidR="00A75FA0" w:rsidRPr="005C01FB" w:rsidRDefault="00CF2678" w:rsidP="006962EF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Pzp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694F28">
        <w:rPr>
          <w:rFonts w:ascii="Times New Roman" w:eastAsia="Calibri" w:hAnsi="Times New Roman" w:cs="Times New Roman"/>
          <w:b/>
          <w:bCs/>
          <w:color w:val="00000A"/>
        </w:rPr>
        <w:t>Budowa oświetlenia ulicznego na terenie Gminy Czarna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4AFD11C" w:rsidR="004706E5" w:rsidRPr="005D20B9" w:rsidRDefault="00C20CFF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D20B9">
        <w:rPr>
          <w:rFonts w:ascii="Times New Roman" w:hAnsi="Times New Roman" w:cs="Times New Roman"/>
          <w:b/>
        </w:rPr>
        <w:t>„Modernizacja oświetlenia ulicznego na terenie Gminy Czarna”</w:t>
      </w:r>
      <w:r w:rsidR="003635FE" w:rsidRPr="005D20B9">
        <w:rPr>
          <w:rFonts w:ascii="Times New Roman" w:hAnsi="Times New Roman" w:cs="Times New Roman"/>
          <w:b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639" w:type="dxa"/>
        <w:tblInd w:w="1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567"/>
        <w:gridCol w:w="992"/>
        <w:gridCol w:w="1417"/>
        <w:gridCol w:w="851"/>
        <w:gridCol w:w="1559"/>
      </w:tblGrid>
      <w:tr w:rsidR="005D20B9" w:rsidRPr="005C01FB" w14:paraId="2C9C8C40" w14:textId="63688759" w:rsidTr="00A74145">
        <w:trPr>
          <w:cantSplit/>
          <w:trHeight w:val="159"/>
        </w:trPr>
        <w:tc>
          <w:tcPr>
            <w:tcW w:w="297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C2C272" w14:textId="00F951C8" w:rsidR="005D20B9" w:rsidRPr="005C01FB" w:rsidRDefault="005D20B9" w:rsidP="005D20B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Cena jednostkowa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559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417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E51A10F" w14:textId="7CFBB6ED" w:rsidR="005D20B9" w:rsidRPr="005C01FB" w:rsidRDefault="005D20B9" w:rsidP="005D20B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Cena jednostkowa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851" w:type="dxa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7893CB4D" w14:textId="285030D5" w:rsidR="005D20B9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Ilość sztuk</w:t>
            </w:r>
          </w:p>
        </w:tc>
        <w:tc>
          <w:tcPr>
            <w:tcW w:w="1559" w:type="dxa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58CDDA13" w14:textId="3D7DF5A1" w:rsidR="005D20B9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Cena </w:t>
            </w:r>
            <w:r w:rsidR="00AB7E9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całkowita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oferty</w:t>
            </w:r>
          </w:p>
          <w:p w14:paraId="3C1D583E" w14:textId="720AF775" w:rsidR="005D20B9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</w:tc>
      </w:tr>
      <w:tr w:rsidR="005D20B9" w:rsidRPr="005C01FB" w14:paraId="60CF40C6" w14:textId="4CCF267A" w:rsidTr="00A74145">
        <w:trPr>
          <w:cantSplit/>
          <w:trHeight w:val="78"/>
        </w:trPr>
        <w:tc>
          <w:tcPr>
            <w:tcW w:w="297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5D20B9" w:rsidRPr="005C01FB" w:rsidRDefault="005D20B9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5D20B9" w:rsidRPr="005C01FB" w:rsidRDefault="005D20B9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417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5177E24E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4203FC00" w14:textId="77777777" w:rsidR="005D20B9" w:rsidRPr="005C01FB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5D20B9" w:rsidRPr="005C01FB" w14:paraId="29CC97E4" w14:textId="2DE75222" w:rsidTr="00156704">
        <w:trPr>
          <w:trHeight w:val="325"/>
        </w:trPr>
        <w:tc>
          <w:tcPr>
            <w:tcW w:w="2977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A53CD7" w14:textId="77777777" w:rsidR="00A74145" w:rsidRDefault="00A74145" w:rsidP="005D20B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</w:rPr>
            </w:pPr>
          </w:p>
          <w:p w14:paraId="0F915041" w14:textId="77777777" w:rsidR="00156704" w:rsidRDefault="005D20B9" w:rsidP="005D20B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</w:rPr>
            </w:pPr>
            <w:r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 xml:space="preserve">„Modernizacja oświetlenia ulicznego na terenie Gminy Czarna” </w:t>
            </w:r>
          </w:p>
          <w:p w14:paraId="7DF03A7A" w14:textId="05C6A51D" w:rsidR="005D20B9" w:rsidRPr="00A74145" w:rsidRDefault="00156704" w:rsidP="005D20B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</w:rPr>
              <w:t>Z</w:t>
            </w:r>
            <w:r w:rsidR="005D20B9"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>akres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</w:rPr>
              <w:t xml:space="preserve"> obejmuje</w:t>
            </w:r>
            <w:r w:rsidR="005D20B9"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>: wymian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</w:rPr>
              <w:t>a</w:t>
            </w:r>
            <w:r w:rsidR="005D20B9"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 xml:space="preserve"> starych lamp na nowe szt. 360, demontaż wraz </w:t>
            </w:r>
            <w:r w:rsidR="002A375C"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 xml:space="preserve">z </w:t>
            </w:r>
            <w:r w:rsidR="005D20B9" w:rsidRPr="00A74145">
              <w:rPr>
                <w:rFonts w:ascii="Times New Roman" w:eastAsia="Calibri" w:hAnsi="Times New Roman" w:cs="Times New Roman"/>
                <w:b/>
                <w:bCs/>
                <w:color w:val="00000A"/>
              </w:rPr>
              <w:t>utylizacją starych lamp oraz montaż nowych lamp na istniejących wysięgnikach</w:t>
            </w:r>
          </w:p>
          <w:p w14:paraId="09F4D3C9" w14:textId="66F64A40" w:rsidR="00A74145" w:rsidRPr="008270B1" w:rsidRDefault="00A74145" w:rsidP="005D20B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E69F0DE" w:rsidR="005D20B9" w:rsidRPr="005C01FB" w:rsidRDefault="00156704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…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5D20B9" w:rsidRPr="005D20B9" w:rsidRDefault="005D20B9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D20B9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2DB55C6E" w:rsidR="005D20B9" w:rsidRPr="005C01FB" w:rsidRDefault="00156704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…</w:t>
            </w:r>
          </w:p>
        </w:tc>
        <w:tc>
          <w:tcPr>
            <w:tcW w:w="141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27595989" w14:textId="03B37563" w:rsidR="005D20B9" w:rsidRPr="005C01FB" w:rsidRDefault="00156704" w:rsidP="0015670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…</w:t>
            </w:r>
          </w:p>
        </w:tc>
        <w:tc>
          <w:tcPr>
            <w:tcW w:w="85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2D8B4E7F" w14:textId="58C833C7" w:rsidR="005D20B9" w:rsidRPr="005C01FB" w:rsidRDefault="005D20B9" w:rsidP="005D20B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360</w:t>
            </w:r>
          </w:p>
        </w:tc>
        <w:tc>
          <w:tcPr>
            <w:tcW w:w="155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1E46BCCB" w14:textId="6BEAE123" w:rsidR="005D20B9" w:rsidRPr="005C01FB" w:rsidRDefault="00156704" w:rsidP="0015670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…</w:t>
            </w:r>
          </w:p>
        </w:tc>
      </w:tr>
      <w:tr w:rsidR="00A74145" w:rsidRPr="005C01FB" w14:paraId="41D53AEB" w14:textId="1AC57471" w:rsidTr="002A0174">
        <w:trPr>
          <w:trHeight w:val="415"/>
        </w:trPr>
        <w:tc>
          <w:tcPr>
            <w:tcW w:w="2977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1FD53648" w:rsidR="00A74145" w:rsidRPr="005C01FB" w:rsidRDefault="00A74145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Słownie cena </w:t>
            </w:r>
            <w:r w:rsidR="00AB7E9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całkowita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oferty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</w:tc>
        <w:tc>
          <w:tcPr>
            <w:tcW w:w="6662" w:type="dxa"/>
            <w:gridSpan w:val="6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10CB79" w14:textId="77777777" w:rsidR="00A74145" w:rsidRPr="005C01FB" w:rsidRDefault="00A74145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20FD4AAE" w14:textId="0C3317E0" w:rsidR="00565B6A" w:rsidRDefault="00565B6A" w:rsidP="006962EF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 xml:space="preserve">która została określona w oparciu o </w:t>
      </w:r>
      <w:r w:rsidR="006962EF">
        <w:rPr>
          <w:rFonts w:ascii="Times New Roman" w:hAnsi="Times New Roman" w:cs="Times New Roman"/>
          <w:bCs/>
          <w:u w:val="single"/>
        </w:rPr>
        <w:t xml:space="preserve">wykaz lamp </w:t>
      </w:r>
      <w:r w:rsidRPr="008270B1">
        <w:rPr>
          <w:rFonts w:ascii="Times New Roman" w:hAnsi="Times New Roman" w:cs="Times New Roman"/>
          <w:bCs/>
          <w:u w:val="single"/>
        </w:rPr>
        <w:t>stanowiący załącznik do oferty</w:t>
      </w:r>
      <w:r w:rsidR="00C20CFF">
        <w:rPr>
          <w:rFonts w:ascii="Times New Roman" w:hAnsi="Times New Roman" w:cs="Times New Roman"/>
          <w:bCs/>
          <w:u w:val="single"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</w:p>
    <w:p w14:paraId="43D18F17" w14:textId="77777777" w:rsidR="006962EF" w:rsidRPr="005C01FB" w:rsidRDefault="006962EF" w:rsidP="006962EF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3C51F86F" w14:textId="714F9750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C20CFF">
        <w:rPr>
          <w:rFonts w:ascii="Times New Roman" w:hAnsi="Times New Roman" w:cs="Times New Roman"/>
          <w:b/>
        </w:rPr>
        <w:t>3 miesiące od daty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Pzp</w:t>
      </w:r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przyjmuję(-emy)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jestem(-śmy)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r w:rsidR="005C01FB">
        <w:rPr>
          <w:rFonts w:ascii="Times New Roman" w:eastAsia="Calibri" w:hAnsi="Times New Roman" w:cs="Times New Roman"/>
          <w:i/>
        </w:rPr>
        <w:t xml:space="preserve">t.j.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F61F6" w14:textId="77777777" w:rsidR="00CB758E" w:rsidRDefault="00CB758E" w:rsidP="00597E0F">
      <w:pPr>
        <w:spacing w:after="0" w:line="240" w:lineRule="auto"/>
      </w:pPr>
      <w:r>
        <w:separator/>
      </w:r>
    </w:p>
  </w:endnote>
  <w:endnote w:type="continuationSeparator" w:id="0">
    <w:p w14:paraId="04381601" w14:textId="77777777" w:rsidR="00CB758E" w:rsidRDefault="00CB758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252B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252B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539F1" w14:textId="77777777" w:rsidR="00CB758E" w:rsidRDefault="00CB758E" w:rsidP="00597E0F">
      <w:pPr>
        <w:spacing w:after="0" w:line="240" w:lineRule="auto"/>
      </w:pPr>
      <w:r>
        <w:separator/>
      </w:r>
    </w:p>
  </w:footnote>
  <w:footnote w:type="continuationSeparator" w:id="0">
    <w:p w14:paraId="3B8481DF" w14:textId="77777777" w:rsidR="00CB758E" w:rsidRDefault="00CB758E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778470">
    <w:abstractNumId w:val="71"/>
  </w:num>
  <w:num w:numId="2" w16cid:durableId="519659561">
    <w:abstractNumId w:val="39"/>
  </w:num>
  <w:num w:numId="3" w16cid:durableId="351566827">
    <w:abstractNumId w:val="64"/>
  </w:num>
  <w:num w:numId="4" w16cid:durableId="1079252907">
    <w:abstractNumId w:val="49"/>
  </w:num>
  <w:num w:numId="5" w16cid:durableId="971600367">
    <w:abstractNumId w:val="46"/>
  </w:num>
  <w:num w:numId="6" w16cid:durableId="2132358501">
    <w:abstractNumId w:val="79"/>
  </w:num>
  <w:num w:numId="7" w16cid:durableId="1148016131">
    <w:abstractNumId w:val="19"/>
  </w:num>
  <w:num w:numId="8" w16cid:durableId="426578821">
    <w:abstractNumId w:val="52"/>
  </w:num>
  <w:num w:numId="9" w16cid:durableId="316081695">
    <w:abstractNumId w:val="0"/>
  </w:num>
  <w:num w:numId="10" w16cid:durableId="429861323">
    <w:abstractNumId w:val="1"/>
  </w:num>
  <w:num w:numId="11" w16cid:durableId="142046119">
    <w:abstractNumId w:val="2"/>
  </w:num>
  <w:num w:numId="12" w16cid:durableId="1404176540">
    <w:abstractNumId w:val="3"/>
  </w:num>
  <w:num w:numId="13" w16cid:durableId="94055484">
    <w:abstractNumId w:val="4"/>
  </w:num>
  <w:num w:numId="14" w16cid:durableId="1844707590">
    <w:abstractNumId w:val="7"/>
  </w:num>
  <w:num w:numId="15" w16cid:durableId="1551960403">
    <w:abstractNumId w:val="9"/>
  </w:num>
  <w:num w:numId="16" w16cid:durableId="1177036315">
    <w:abstractNumId w:val="10"/>
  </w:num>
  <w:num w:numId="17" w16cid:durableId="1184902108">
    <w:abstractNumId w:val="11"/>
  </w:num>
  <w:num w:numId="18" w16cid:durableId="1037774255">
    <w:abstractNumId w:val="12"/>
  </w:num>
  <w:num w:numId="19" w16cid:durableId="1007365279">
    <w:abstractNumId w:val="16"/>
  </w:num>
  <w:num w:numId="20" w16cid:durableId="1207184215">
    <w:abstractNumId w:val="17"/>
  </w:num>
  <w:num w:numId="21" w16cid:durableId="559219951">
    <w:abstractNumId w:val="18"/>
  </w:num>
  <w:num w:numId="22" w16cid:durableId="1342656769">
    <w:abstractNumId w:val="20"/>
  </w:num>
  <w:num w:numId="23" w16cid:durableId="97259378">
    <w:abstractNumId w:val="21"/>
  </w:num>
  <w:num w:numId="24" w16cid:durableId="428889385">
    <w:abstractNumId w:val="22"/>
  </w:num>
  <w:num w:numId="25" w16cid:durableId="1303656344">
    <w:abstractNumId w:val="23"/>
  </w:num>
  <w:num w:numId="26" w16cid:durableId="585842087">
    <w:abstractNumId w:val="24"/>
  </w:num>
  <w:num w:numId="27" w16cid:durableId="496656497">
    <w:abstractNumId w:val="25"/>
  </w:num>
  <w:num w:numId="28" w16cid:durableId="357318647">
    <w:abstractNumId w:val="51"/>
  </w:num>
  <w:num w:numId="29" w16cid:durableId="861552283">
    <w:abstractNumId w:val="75"/>
  </w:num>
  <w:num w:numId="30" w16cid:durableId="1619797183">
    <w:abstractNumId w:val="58"/>
  </w:num>
  <w:num w:numId="31" w16cid:durableId="1532037984">
    <w:abstractNumId w:val="61"/>
  </w:num>
  <w:num w:numId="32" w16cid:durableId="369693511">
    <w:abstractNumId w:val="35"/>
  </w:num>
  <w:num w:numId="33" w16cid:durableId="726605344">
    <w:abstractNumId w:val="47"/>
  </w:num>
  <w:num w:numId="34" w16cid:durableId="2129659700">
    <w:abstractNumId w:val="72"/>
  </w:num>
  <w:num w:numId="35" w16cid:durableId="21827367">
    <w:abstractNumId w:val="45"/>
  </w:num>
  <w:num w:numId="36" w16cid:durableId="190387460">
    <w:abstractNumId w:val="83"/>
  </w:num>
  <w:num w:numId="37" w16cid:durableId="1954432826">
    <w:abstractNumId w:val="56"/>
  </w:num>
  <w:num w:numId="38" w16cid:durableId="1826505177">
    <w:abstractNumId w:val="40"/>
  </w:num>
  <w:num w:numId="39" w16cid:durableId="121000560">
    <w:abstractNumId w:val="78"/>
  </w:num>
  <w:num w:numId="40" w16cid:durableId="113334890">
    <w:abstractNumId w:val="69"/>
  </w:num>
  <w:num w:numId="41" w16cid:durableId="1902473339">
    <w:abstractNumId w:val="36"/>
  </w:num>
  <w:num w:numId="42" w16cid:durableId="965811464">
    <w:abstractNumId w:val="85"/>
  </w:num>
  <w:num w:numId="43" w16cid:durableId="689454313">
    <w:abstractNumId w:val="80"/>
  </w:num>
  <w:num w:numId="44" w16cid:durableId="1715543040">
    <w:abstractNumId w:val="44"/>
  </w:num>
  <w:num w:numId="45" w16cid:durableId="1788967526">
    <w:abstractNumId w:val="37"/>
  </w:num>
  <w:num w:numId="46" w16cid:durableId="565604912">
    <w:abstractNumId w:val="74"/>
  </w:num>
  <w:num w:numId="47" w16cid:durableId="1457290558">
    <w:abstractNumId w:val="67"/>
  </w:num>
  <w:num w:numId="48" w16cid:durableId="1122454479">
    <w:abstractNumId w:val="55"/>
  </w:num>
  <w:num w:numId="49" w16cid:durableId="240335198">
    <w:abstractNumId w:val="82"/>
  </w:num>
  <w:num w:numId="50" w16cid:durableId="180702256">
    <w:abstractNumId w:val="57"/>
  </w:num>
  <w:num w:numId="51" w16cid:durableId="2037736129">
    <w:abstractNumId w:val="38"/>
  </w:num>
  <w:num w:numId="52" w16cid:durableId="625502743">
    <w:abstractNumId w:val="50"/>
  </w:num>
  <w:num w:numId="53" w16cid:durableId="1145004175">
    <w:abstractNumId w:val="87"/>
  </w:num>
  <w:num w:numId="54" w16cid:durableId="1787851047">
    <w:abstractNumId w:val="68"/>
  </w:num>
  <w:num w:numId="55" w16cid:durableId="1238592665">
    <w:abstractNumId w:val="63"/>
  </w:num>
  <w:num w:numId="56" w16cid:durableId="1923682260">
    <w:abstractNumId w:val="66"/>
  </w:num>
  <w:num w:numId="57" w16cid:durableId="1048072196">
    <w:abstractNumId w:val="77"/>
  </w:num>
  <w:num w:numId="58" w16cid:durableId="1059205397">
    <w:abstractNumId w:val="41"/>
  </w:num>
  <w:num w:numId="59" w16cid:durableId="1237058375">
    <w:abstractNumId w:val="76"/>
  </w:num>
  <w:num w:numId="60" w16cid:durableId="707992807">
    <w:abstractNumId w:val="86"/>
  </w:num>
  <w:num w:numId="61" w16cid:durableId="1936667796">
    <w:abstractNumId w:val="84"/>
  </w:num>
  <w:num w:numId="62" w16cid:durableId="1409886184">
    <w:abstractNumId w:val="59"/>
  </w:num>
  <w:num w:numId="63" w16cid:durableId="1548373378">
    <w:abstractNumId w:val="65"/>
  </w:num>
  <w:num w:numId="64" w16cid:durableId="61411400">
    <w:abstractNumId w:val="43"/>
  </w:num>
  <w:num w:numId="65" w16cid:durableId="1532111308">
    <w:abstractNumId w:val="42"/>
  </w:num>
  <w:num w:numId="66" w16cid:durableId="289894760">
    <w:abstractNumId w:val="53"/>
  </w:num>
  <w:num w:numId="67" w16cid:durableId="423381502">
    <w:abstractNumId w:val="54"/>
  </w:num>
  <w:num w:numId="68" w16cid:durableId="116683808">
    <w:abstractNumId w:val="73"/>
  </w:num>
  <w:num w:numId="69" w16cid:durableId="940649784">
    <w:abstractNumId w:val="62"/>
  </w:num>
  <w:num w:numId="70" w16cid:durableId="1286539580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D7DF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6704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48B8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75C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B9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E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4F28"/>
    <w:rsid w:val="006957DE"/>
    <w:rsid w:val="006962EF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145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B7E91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0CFF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B758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4342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65E8-2125-4231-A79E-80F63906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8</cp:revision>
  <cp:lastPrinted>2021-03-15T09:55:00Z</cp:lastPrinted>
  <dcterms:created xsi:type="dcterms:W3CDTF">2023-12-28T10:14:00Z</dcterms:created>
  <dcterms:modified xsi:type="dcterms:W3CDTF">2025-01-24T11:21:00Z</dcterms:modified>
</cp:coreProperties>
</file>