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9B3C22" w14:textId="5C2EEEFD" w:rsidR="000673C1" w:rsidRPr="008F3265" w:rsidRDefault="000673C1" w:rsidP="008C24D8">
      <w:pPr>
        <w:tabs>
          <w:tab w:val="left" w:pos="0"/>
        </w:tabs>
        <w:suppressAutoHyphens/>
        <w:ind w:left="0" w:firstLine="0"/>
        <w:jc w:val="right"/>
        <w:rPr>
          <w:rFonts w:ascii="Verdana" w:hAnsi="Verdana" w:cs="Open Sans"/>
          <w:b/>
          <w:bCs/>
          <w:sz w:val="22"/>
          <w:szCs w:val="22"/>
        </w:rPr>
      </w:pPr>
      <w:r w:rsidRPr="008F3265">
        <w:rPr>
          <w:rFonts w:ascii="Verdana" w:hAnsi="Verdana" w:cs="Open Sans"/>
          <w:b/>
          <w:bCs/>
          <w:sz w:val="22"/>
          <w:szCs w:val="22"/>
        </w:rPr>
        <w:t xml:space="preserve">Załącznik nr </w:t>
      </w:r>
      <w:r w:rsidR="008C24D8">
        <w:rPr>
          <w:rFonts w:ascii="Verdana" w:hAnsi="Verdana" w:cs="Open Sans"/>
          <w:b/>
          <w:bCs/>
          <w:sz w:val="22"/>
          <w:szCs w:val="22"/>
        </w:rPr>
        <w:t>…</w:t>
      </w:r>
      <w:r w:rsidR="00D7024D" w:rsidRPr="008F3265">
        <w:rPr>
          <w:rFonts w:ascii="Verdana" w:hAnsi="Verdana" w:cs="Open Sans"/>
          <w:b/>
          <w:bCs/>
          <w:sz w:val="22"/>
          <w:szCs w:val="22"/>
        </w:rPr>
        <w:t xml:space="preserve"> </w:t>
      </w:r>
      <w:r w:rsidRPr="008F3265">
        <w:rPr>
          <w:rFonts w:ascii="Verdana" w:hAnsi="Verdana" w:cs="Open Sans"/>
          <w:b/>
          <w:bCs/>
          <w:sz w:val="22"/>
          <w:szCs w:val="22"/>
        </w:rPr>
        <w:t>do umowy</w:t>
      </w:r>
    </w:p>
    <w:p w14:paraId="155EABE9" w14:textId="77777777" w:rsidR="000673C1" w:rsidRPr="003C05AE" w:rsidRDefault="000673C1">
      <w:pPr>
        <w:pStyle w:val="Nagwek3"/>
        <w:jc w:val="center"/>
        <w:rPr>
          <w:rFonts w:ascii="Verdana" w:hAnsi="Verdana" w:cs="Open Sans"/>
          <w:sz w:val="22"/>
          <w:szCs w:val="22"/>
        </w:rPr>
      </w:pPr>
    </w:p>
    <w:p w14:paraId="6BF5CF07" w14:textId="77777777" w:rsidR="000673C1" w:rsidRPr="003C05AE" w:rsidRDefault="000673C1">
      <w:pPr>
        <w:pStyle w:val="Nagwek3"/>
        <w:jc w:val="center"/>
        <w:rPr>
          <w:rFonts w:ascii="Verdana" w:hAnsi="Verdana" w:cs="Open Sans"/>
          <w:sz w:val="22"/>
          <w:szCs w:val="22"/>
        </w:rPr>
      </w:pPr>
      <w:r w:rsidRPr="003C05AE">
        <w:rPr>
          <w:rFonts w:ascii="Verdana" w:hAnsi="Verdana" w:cs="Open Sans"/>
          <w:sz w:val="22"/>
          <w:szCs w:val="22"/>
        </w:rPr>
        <w:t>KARTA GWARANCYJNA</w:t>
      </w:r>
    </w:p>
    <w:p w14:paraId="50142106" w14:textId="77777777" w:rsidR="000673C1" w:rsidRPr="003C05AE" w:rsidRDefault="000673C1">
      <w:pPr>
        <w:jc w:val="center"/>
        <w:rPr>
          <w:rFonts w:ascii="Verdana" w:hAnsi="Verdana" w:cs="Open Sans"/>
          <w:sz w:val="22"/>
          <w:szCs w:val="22"/>
        </w:rPr>
      </w:pPr>
    </w:p>
    <w:p w14:paraId="0BD23F67" w14:textId="6F9BB55D" w:rsidR="008C24D8" w:rsidRDefault="000673C1" w:rsidP="00623C47">
      <w:pPr>
        <w:spacing w:line="276" w:lineRule="auto"/>
        <w:ind w:left="0" w:firstLine="0"/>
        <w:rPr>
          <w:rFonts w:ascii="Verdana" w:hAnsi="Verdana" w:cs="Open Sans"/>
          <w:spacing w:val="-4"/>
          <w:sz w:val="22"/>
          <w:szCs w:val="22"/>
        </w:rPr>
      </w:pPr>
      <w:r w:rsidRPr="003C05AE">
        <w:rPr>
          <w:rFonts w:ascii="Verdana" w:hAnsi="Verdana" w:cs="Open Sans"/>
          <w:bCs/>
          <w:sz w:val="22"/>
          <w:szCs w:val="22"/>
        </w:rPr>
        <w:t>Dot</w:t>
      </w:r>
      <w:r w:rsidR="0054056D" w:rsidRPr="003C05AE">
        <w:rPr>
          <w:rFonts w:ascii="Verdana" w:hAnsi="Verdana" w:cs="Open Sans"/>
          <w:bCs/>
          <w:sz w:val="22"/>
          <w:szCs w:val="22"/>
        </w:rPr>
        <w:t>yczy</w:t>
      </w:r>
      <w:r w:rsidRPr="003C05AE">
        <w:rPr>
          <w:rFonts w:ascii="Verdana" w:hAnsi="Verdana" w:cs="Open Sans"/>
          <w:bCs/>
          <w:sz w:val="22"/>
          <w:szCs w:val="22"/>
        </w:rPr>
        <w:t xml:space="preserve">: </w:t>
      </w:r>
      <w:r w:rsidRPr="00011C91">
        <w:rPr>
          <w:rFonts w:ascii="Verdana" w:hAnsi="Verdana" w:cs="Open Sans"/>
          <w:bCs/>
          <w:sz w:val="22"/>
          <w:szCs w:val="22"/>
        </w:rPr>
        <w:t xml:space="preserve">wykonanego w ramach umowy </w:t>
      </w:r>
      <w:r w:rsidR="00EF42B8" w:rsidRPr="00011C91">
        <w:rPr>
          <w:rFonts w:ascii="Verdana" w:hAnsi="Verdana" w:cs="Open Sans"/>
          <w:bCs/>
          <w:sz w:val="22"/>
          <w:szCs w:val="22"/>
        </w:rPr>
        <w:t xml:space="preserve">nr </w:t>
      </w:r>
      <w:r w:rsidR="00554114" w:rsidRPr="00011C91">
        <w:rPr>
          <w:rFonts w:ascii="Verdana" w:hAnsi="Verdana" w:cs="Open Sans"/>
          <w:bCs/>
          <w:sz w:val="22"/>
          <w:szCs w:val="22"/>
        </w:rPr>
        <w:t>__________________</w:t>
      </w:r>
      <w:r w:rsidRPr="00011C91">
        <w:rPr>
          <w:rFonts w:ascii="Verdana" w:hAnsi="Verdana" w:cs="Open Sans"/>
          <w:bCs/>
          <w:sz w:val="22"/>
          <w:szCs w:val="22"/>
        </w:rPr>
        <w:t xml:space="preserve">z dnia </w:t>
      </w:r>
      <w:r w:rsidR="00554114" w:rsidRPr="00011C91">
        <w:rPr>
          <w:rFonts w:ascii="Verdana" w:hAnsi="Verdana" w:cs="Open Sans"/>
          <w:bCs/>
          <w:sz w:val="22"/>
          <w:szCs w:val="22"/>
        </w:rPr>
        <w:t>____________________</w:t>
      </w:r>
      <w:r w:rsidR="00C25E90" w:rsidRPr="00011C91">
        <w:rPr>
          <w:rFonts w:ascii="Verdana" w:hAnsi="Verdana" w:cs="Open Sans"/>
          <w:bCs/>
          <w:sz w:val="22"/>
          <w:szCs w:val="22"/>
        </w:rPr>
        <w:t>r.</w:t>
      </w:r>
      <w:r w:rsidR="00BA2685" w:rsidRPr="00011C91">
        <w:rPr>
          <w:rFonts w:ascii="Verdana" w:hAnsi="Verdana" w:cs="Open Sans"/>
          <w:bCs/>
          <w:sz w:val="22"/>
          <w:szCs w:val="22"/>
        </w:rPr>
        <w:t xml:space="preserve"> </w:t>
      </w:r>
      <w:r w:rsidRPr="008C24D8">
        <w:rPr>
          <w:rFonts w:ascii="Verdana" w:hAnsi="Verdana" w:cs="Open Sans"/>
          <w:bCs/>
          <w:sz w:val="22"/>
          <w:szCs w:val="22"/>
        </w:rPr>
        <w:t>zadania pn.</w:t>
      </w:r>
      <w:r w:rsidR="00011C91" w:rsidRPr="008C24D8">
        <w:rPr>
          <w:rFonts w:ascii="Verdana" w:hAnsi="Verdana" w:cs="Open Sans"/>
          <w:bCs/>
          <w:sz w:val="22"/>
          <w:szCs w:val="22"/>
        </w:rPr>
        <w:t xml:space="preserve"> </w:t>
      </w:r>
      <w:r w:rsidR="00623C47" w:rsidRPr="00623C47">
        <w:rPr>
          <w:rFonts w:ascii="Verdana" w:hAnsi="Verdana" w:cs="Open Sans"/>
          <w:sz w:val="22"/>
          <w:szCs w:val="22"/>
        </w:rPr>
        <w:t xml:space="preserve">Roboty remontowe i prace konserwatorskie w budynku Kaponiery Środkowej  i przejścia  podziemnego pod Sucha Fosą  wraz z oraz rekonstrukcję muru </w:t>
      </w:r>
      <w:proofErr w:type="spellStart"/>
      <w:r w:rsidR="00623C47" w:rsidRPr="00623C47">
        <w:rPr>
          <w:rFonts w:ascii="Verdana" w:hAnsi="Verdana" w:cs="Open Sans"/>
          <w:sz w:val="22"/>
          <w:szCs w:val="22"/>
        </w:rPr>
        <w:t>Carnot‘a</w:t>
      </w:r>
      <w:proofErr w:type="spellEnd"/>
      <w:r w:rsidR="00623C47" w:rsidRPr="00623C47">
        <w:rPr>
          <w:rFonts w:ascii="Verdana" w:hAnsi="Verdana" w:cs="Open Sans"/>
          <w:sz w:val="22"/>
          <w:szCs w:val="22"/>
        </w:rPr>
        <w:t xml:space="preserve">, inwestycja zlokalizowana  na ternie działek 6/23 i 14/2 </w:t>
      </w:r>
      <w:proofErr w:type="spellStart"/>
      <w:r w:rsidR="00623C47" w:rsidRPr="00623C47">
        <w:rPr>
          <w:rFonts w:ascii="Verdana" w:hAnsi="Verdana" w:cs="Open Sans"/>
          <w:sz w:val="22"/>
          <w:szCs w:val="22"/>
        </w:rPr>
        <w:t>obr</w:t>
      </w:r>
      <w:proofErr w:type="spellEnd"/>
      <w:r w:rsidR="00623C47" w:rsidRPr="00623C47">
        <w:rPr>
          <w:rFonts w:ascii="Verdana" w:hAnsi="Verdana" w:cs="Open Sans"/>
          <w:sz w:val="22"/>
          <w:szCs w:val="22"/>
        </w:rPr>
        <w:t xml:space="preserve">. 80  w Gdańsku. </w:t>
      </w:r>
    </w:p>
    <w:p w14:paraId="2F43C929" w14:textId="3006B172" w:rsidR="00CA0B83" w:rsidRPr="003C05AE" w:rsidRDefault="00327480" w:rsidP="00657AAA">
      <w:pPr>
        <w:rPr>
          <w:rFonts w:ascii="Verdana" w:hAnsi="Verdana" w:cs="Open Sans"/>
          <w:bCs/>
          <w:sz w:val="22"/>
          <w:szCs w:val="22"/>
        </w:rPr>
      </w:pPr>
      <w:r w:rsidRPr="00011C91">
        <w:rPr>
          <w:rFonts w:ascii="Verdana" w:hAnsi="Verdana" w:cs="Open Sans"/>
          <w:spacing w:val="-4"/>
          <w:sz w:val="22"/>
          <w:szCs w:val="22"/>
        </w:rPr>
        <w:t xml:space="preserve">(dalej </w:t>
      </w:r>
      <w:r w:rsidR="0090024F" w:rsidRPr="00011C91">
        <w:rPr>
          <w:rFonts w:ascii="Verdana" w:hAnsi="Verdana" w:cs="Open Sans"/>
          <w:spacing w:val="-4"/>
          <w:sz w:val="22"/>
          <w:szCs w:val="22"/>
        </w:rPr>
        <w:t>„</w:t>
      </w:r>
      <w:r w:rsidRPr="00011C91">
        <w:rPr>
          <w:rFonts w:ascii="Verdana" w:hAnsi="Verdana" w:cs="Open Sans"/>
          <w:spacing w:val="-4"/>
          <w:sz w:val="22"/>
          <w:szCs w:val="22"/>
        </w:rPr>
        <w:t>Umowa</w:t>
      </w:r>
      <w:r w:rsidR="0090024F" w:rsidRPr="00011C91">
        <w:rPr>
          <w:rFonts w:ascii="Verdana" w:hAnsi="Verdana" w:cs="Open Sans"/>
          <w:spacing w:val="-4"/>
          <w:sz w:val="22"/>
          <w:szCs w:val="22"/>
        </w:rPr>
        <w:t>”</w:t>
      </w:r>
      <w:r w:rsidRPr="00011C91">
        <w:rPr>
          <w:rFonts w:ascii="Verdana" w:hAnsi="Verdana" w:cs="Open Sans"/>
          <w:spacing w:val="-4"/>
          <w:sz w:val="22"/>
          <w:szCs w:val="22"/>
        </w:rPr>
        <w:t>)</w:t>
      </w:r>
    </w:p>
    <w:p w14:paraId="5688E589" w14:textId="77777777" w:rsidR="00FF677D" w:rsidRPr="003C05AE" w:rsidRDefault="00FF677D" w:rsidP="008813E7">
      <w:pPr>
        <w:tabs>
          <w:tab w:val="left" w:pos="1260"/>
        </w:tabs>
        <w:ind w:right="-568"/>
        <w:jc w:val="center"/>
        <w:rPr>
          <w:rFonts w:ascii="Verdana" w:hAnsi="Verdana" w:cs="Open Sans"/>
          <w:bCs/>
          <w:sz w:val="22"/>
          <w:szCs w:val="22"/>
        </w:rPr>
      </w:pPr>
    </w:p>
    <w:p w14:paraId="5CDAA916" w14:textId="77777777" w:rsidR="00504044" w:rsidRPr="003C05AE" w:rsidRDefault="00504044" w:rsidP="00D41C0C">
      <w:pPr>
        <w:jc w:val="center"/>
        <w:rPr>
          <w:rFonts w:ascii="Verdana" w:hAnsi="Verdana" w:cs="Open Sans"/>
          <w:b/>
          <w:sz w:val="22"/>
          <w:szCs w:val="22"/>
        </w:rPr>
      </w:pPr>
      <w:r w:rsidRPr="003C05AE">
        <w:rPr>
          <w:rFonts w:ascii="Verdana" w:hAnsi="Verdana" w:cs="Open Sans"/>
          <w:b/>
          <w:sz w:val="22"/>
          <w:szCs w:val="22"/>
        </w:rPr>
        <w:t>§ 1</w:t>
      </w:r>
    </w:p>
    <w:p w14:paraId="4B95958C" w14:textId="77777777" w:rsidR="000B6C58" w:rsidRPr="003C05AE" w:rsidRDefault="000B6C58">
      <w:pPr>
        <w:numPr>
          <w:ilvl w:val="0"/>
          <w:numId w:val="23"/>
        </w:numPr>
        <w:ind w:left="426"/>
        <w:rPr>
          <w:rFonts w:ascii="Verdana" w:hAnsi="Verdana" w:cs="Open Sans"/>
          <w:bCs/>
          <w:sz w:val="22"/>
          <w:szCs w:val="22"/>
        </w:rPr>
      </w:pPr>
      <w:r w:rsidRPr="003C05AE">
        <w:rPr>
          <w:rFonts w:ascii="Verdana" w:hAnsi="Verdana" w:cs="Open Sans"/>
          <w:bCs/>
          <w:sz w:val="22"/>
          <w:szCs w:val="22"/>
        </w:rPr>
        <w:t xml:space="preserve">Wykonawca </w:t>
      </w:r>
      <w:r w:rsidR="0054056D" w:rsidRPr="003C05AE">
        <w:rPr>
          <w:rFonts w:ascii="Verdana" w:hAnsi="Verdana" w:cs="Open Sans"/>
          <w:bCs/>
          <w:sz w:val="22"/>
          <w:szCs w:val="22"/>
        </w:rPr>
        <w:t xml:space="preserve">- ………………………………….. </w:t>
      </w:r>
      <w:r w:rsidRPr="003C05AE">
        <w:rPr>
          <w:rFonts w:ascii="Verdana" w:hAnsi="Verdana" w:cs="Open Sans"/>
          <w:bCs/>
          <w:sz w:val="22"/>
          <w:szCs w:val="22"/>
        </w:rPr>
        <w:t xml:space="preserve">udziela Zamawiającemu gwarancji jakości na wszelkie roboty budowlane, dostawy, w tym zamontowane urządzenia oraz użyte materiały oraz świadczone usługi (dalej </w:t>
      </w:r>
      <w:r w:rsidR="0090024F" w:rsidRPr="003C05AE">
        <w:rPr>
          <w:rFonts w:ascii="Verdana" w:hAnsi="Verdana" w:cs="Open Sans"/>
          <w:bCs/>
          <w:sz w:val="22"/>
          <w:szCs w:val="22"/>
        </w:rPr>
        <w:t>„</w:t>
      </w:r>
      <w:r w:rsidRPr="003C05AE">
        <w:rPr>
          <w:rFonts w:ascii="Verdana" w:hAnsi="Verdana" w:cs="Open Sans"/>
          <w:bCs/>
          <w:sz w:val="22"/>
          <w:szCs w:val="22"/>
        </w:rPr>
        <w:t>Roboty</w:t>
      </w:r>
      <w:r w:rsidR="0090024F" w:rsidRPr="003C05AE">
        <w:rPr>
          <w:rFonts w:ascii="Verdana" w:hAnsi="Verdana" w:cs="Open Sans"/>
          <w:bCs/>
          <w:sz w:val="22"/>
          <w:szCs w:val="22"/>
        </w:rPr>
        <w:t>”</w:t>
      </w:r>
      <w:r w:rsidRPr="003C05AE">
        <w:rPr>
          <w:rFonts w:ascii="Verdana" w:hAnsi="Verdana" w:cs="Open Sans"/>
          <w:bCs/>
          <w:sz w:val="22"/>
          <w:szCs w:val="22"/>
        </w:rPr>
        <w:t xml:space="preserve">) w ramach Umowy nr…………………………………… z dnia……………………. a także zapewnia, że </w:t>
      </w:r>
      <w:r w:rsidR="004E1CD0" w:rsidRPr="003C05AE">
        <w:rPr>
          <w:rFonts w:ascii="Verdana" w:hAnsi="Verdana" w:cs="Open Sans"/>
          <w:bCs/>
          <w:sz w:val="22"/>
          <w:szCs w:val="22"/>
        </w:rPr>
        <w:t>R</w:t>
      </w:r>
      <w:r w:rsidRPr="003C05AE">
        <w:rPr>
          <w:rFonts w:ascii="Verdana" w:hAnsi="Verdana" w:cs="Open Sans"/>
          <w:bCs/>
          <w:sz w:val="22"/>
          <w:szCs w:val="22"/>
        </w:rPr>
        <w:t>oboty te zostały wykonane zgodnie z Umową, Specyfikacją Istotnych Warunków Zamówienia</w:t>
      </w:r>
      <w:r w:rsidR="000F7955" w:rsidRPr="003C05AE">
        <w:rPr>
          <w:rFonts w:ascii="Verdana" w:hAnsi="Verdana" w:cs="Open Sans"/>
          <w:bCs/>
          <w:sz w:val="22"/>
          <w:szCs w:val="22"/>
        </w:rPr>
        <w:t>, w tym Opisem przedmiotu zamówienia</w:t>
      </w:r>
      <w:r w:rsidRPr="003C05AE">
        <w:rPr>
          <w:rFonts w:ascii="Verdana" w:hAnsi="Verdana" w:cs="Open Sans"/>
          <w:bCs/>
          <w:sz w:val="22"/>
          <w:szCs w:val="22"/>
        </w:rPr>
        <w:t xml:space="preserve">, a także zasadami wiedzy technicznej, sztuki budowlanej oraz obowiązującymi przepisami prawa. </w:t>
      </w:r>
    </w:p>
    <w:p w14:paraId="4496EC8F" w14:textId="77777777" w:rsidR="000B6C58" w:rsidRPr="003C05AE" w:rsidRDefault="000B6C58">
      <w:pPr>
        <w:numPr>
          <w:ilvl w:val="0"/>
          <w:numId w:val="23"/>
        </w:numPr>
        <w:ind w:left="426"/>
        <w:rPr>
          <w:rFonts w:ascii="Verdana" w:hAnsi="Verdana" w:cs="Open Sans"/>
          <w:bCs/>
          <w:sz w:val="22"/>
          <w:szCs w:val="22"/>
        </w:rPr>
      </w:pPr>
      <w:r w:rsidRPr="003C05AE">
        <w:rPr>
          <w:rFonts w:ascii="Verdana" w:hAnsi="Verdana" w:cs="Open Sans"/>
          <w:bCs/>
          <w:sz w:val="22"/>
          <w:szCs w:val="22"/>
        </w:rPr>
        <w:t>Wykonawca przyjmuje na siebie wszelką odpowiedzialność za wady Robót, powstałe na skutek niezachowania przez Wykonawcę któregokolwiek z obowiązków Wykonawcy określonych powyżej.</w:t>
      </w:r>
    </w:p>
    <w:p w14:paraId="6CFDF579" w14:textId="77777777" w:rsidR="00B24CD3" w:rsidRPr="003C05AE" w:rsidRDefault="000B6C58">
      <w:pPr>
        <w:numPr>
          <w:ilvl w:val="0"/>
          <w:numId w:val="23"/>
        </w:numPr>
        <w:ind w:left="426"/>
        <w:rPr>
          <w:rFonts w:ascii="Verdana" w:hAnsi="Verdana" w:cs="Open Sans"/>
          <w:sz w:val="22"/>
          <w:szCs w:val="22"/>
        </w:rPr>
      </w:pPr>
      <w:r w:rsidRPr="003C05AE">
        <w:rPr>
          <w:rFonts w:ascii="Verdana" w:hAnsi="Verdana" w:cs="Open Sans"/>
          <w:sz w:val="22"/>
          <w:szCs w:val="22"/>
        </w:rPr>
        <w:t>Wykonawca ponosi pełną odpowiedzialność gwarancyjną za wykonane Roboty niezależnie od tego czy wykonał je sam czy za pomocą Podwykonawców. Na Wykonawcy spoczywa odpowiedzialność gwarancyjna za cały zakres Umowy niezależnie od odpowiedzialności Podwykonawców, Dostawców i Producentów Urządzeń.</w:t>
      </w:r>
    </w:p>
    <w:p w14:paraId="65BF26C1" w14:textId="77777777" w:rsidR="00872F35" w:rsidRPr="003C05AE" w:rsidRDefault="00872F35">
      <w:pPr>
        <w:tabs>
          <w:tab w:val="left" w:pos="1701"/>
        </w:tabs>
        <w:jc w:val="center"/>
        <w:rPr>
          <w:rFonts w:ascii="Verdana" w:hAnsi="Verdana" w:cs="Open Sans"/>
          <w:sz w:val="22"/>
          <w:szCs w:val="22"/>
        </w:rPr>
      </w:pPr>
    </w:p>
    <w:p w14:paraId="713EA76E" w14:textId="77777777" w:rsidR="00504044" w:rsidRPr="003C05AE" w:rsidRDefault="00504044">
      <w:pPr>
        <w:tabs>
          <w:tab w:val="left" w:pos="1701"/>
        </w:tabs>
        <w:jc w:val="center"/>
        <w:rPr>
          <w:rFonts w:ascii="Verdana" w:hAnsi="Verdana" w:cs="Open Sans"/>
          <w:b/>
          <w:bCs/>
          <w:sz w:val="22"/>
          <w:szCs w:val="22"/>
        </w:rPr>
      </w:pPr>
      <w:r w:rsidRPr="003C05AE">
        <w:rPr>
          <w:rFonts w:ascii="Verdana" w:hAnsi="Verdana" w:cs="Open Sans"/>
          <w:b/>
          <w:sz w:val="22"/>
          <w:szCs w:val="22"/>
        </w:rPr>
        <w:t>§ 2</w:t>
      </w:r>
    </w:p>
    <w:p w14:paraId="0BAA27B1" w14:textId="53F86475" w:rsidR="000B6C58" w:rsidRPr="003C05AE" w:rsidRDefault="00782633">
      <w:pPr>
        <w:numPr>
          <w:ilvl w:val="0"/>
          <w:numId w:val="13"/>
        </w:numPr>
        <w:ind w:left="426" w:hanging="284"/>
        <w:rPr>
          <w:rFonts w:ascii="Verdana" w:hAnsi="Verdana" w:cs="Open Sans"/>
          <w:bCs/>
          <w:sz w:val="22"/>
          <w:szCs w:val="22"/>
        </w:rPr>
      </w:pPr>
      <w:r w:rsidRPr="003C05AE">
        <w:rPr>
          <w:rFonts w:ascii="Verdana" w:hAnsi="Verdana" w:cs="Open Sans"/>
          <w:bCs/>
          <w:sz w:val="22"/>
          <w:szCs w:val="22"/>
        </w:rPr>
        <w:t>G</w:t>
      </w:r>
      <w:r w:rsidR="000B6C58" w:rsidRPr="003C05AE">
        <w:rPr>
          <w:rFonts w:ascii="Verdana" w:hAnsi="Verdana" w:cs="Open Sans"/>
          <w:bCs/>
          <w:sz w:val="22"/>
          <w:szCs w:val="22"/>
        </w:rPr>
        <w:t>warancja jakości</w:t>
      </w:r>
      <w:r w:rsidRPr="003C05AE">
        <w:rPr>
          <w:rFonts w:ascii="Verdana" w:hAnsi="Verdana" w:cs="Open Sans"/>
          <w:bCs/>
          <w:sz w:val="22"/>
          <w:szCs w:val="22"/>
        </w:rPr>
        <w:t xml:space="preserve"> na Roboty</w:t>
      </w:r>
      <w:r w:rsidR="000B6C58" w:rsidRPr="003C05AE">
        <w:rPr>
          <w:rFonts w:ascii="Verdana" w:hAnsi="Verdana" w:cs="Open Sans"/>
          <w:bCs/>
          <w:sz w:val="22"/>
          <w:szCs w:val="22"/>
        </w:rPr>
        <w:t xml:space="preserve"> obowiązuje </w:t>
      </w:r>
      <w:r w:rsidRPr="003C05AE">
        <w:rPr>
          <w:rFonts w:ascii="Verdana" w:hAnsi="Verdana" w:cs="Open Sans"/>
          <w:bCs/>
          <w:sz w:val="22"/>
          <w:szCs w:val="22"/>
        </w:rPr>
        <w:t xml:space="preserve">od dnia wystawienia niniejszej karty gwarancyjnej do upływu </w:t>
      </w:r>
      <w:r w:rsidR="002F5549" w:rsidRPr="003C05AE">
        <w:rPr>
          <w:rFonts w:ascii="Verdana" w:hAnsi="Verdana" w:cs="Open Sans"/>
          <w:bCs/>
          <w:sz w:val="22"/>
          <w:szCs w:val="22"/>
        </w:rPr>
        <w:t>…………</w:t>
      </w:r>
      <w:r w:rsidR="004F3BC9">
        <w:rPr>
          <w:rFonts w:ascii="Verdana" w:hAnsi="Verdana" w:cs="Open Sans"/>
          <w:bCs/>
          <w:sz w:val="22"/>
          <w:szCs w:val="22"/>
        </w:rPr>
        <w:t xml:space="preserve"> </w:t>
      </w:r>
      <w:r w:rsidR="000B6C58" w:rsidRPr="003C05AE">
        <w:rPr>
          <w:rFonts w:ascii="Verdana" w:hAnsi="Verdana" w:cs="Open Sans"/>
          <w:bCs/>
          <w:sz w:val="22"/>
          <w:szCs w:val="22"/>
        </w:rPr>
        <w:t xml:space="preserve">miesięcy </w:t>
      </w:r>
      <w:r w:rsidRPr="003C05AE">
        <w:rPr>
          <w:rFonts w:ascii="Verdana" w:hAnsi="Verdana" w:cs="Open Sans"/>
          <w:bCs/>
          <w:sz w:val="22"/>
          <w:szCs w:val="22"/>
        </w:rPr>
        <w:t xml:space="preserve">liczonych </w:t>
      </w:r>
      <w:r w:rsidR="000B6C58" w:rsidRPr="003C05AE">
        <w:rPr>
          <w:rFonts w:ascii="Verdana" w:hAnsi="Verdana" w:cs="Open Sans"/>
          <w:bCs/>
          <w:sz w:val="22"/>
          <w:szCs w:val="22"/>
        </w:rPr>
        <w:t xml:space="preserve">od dnia </w:t>
      </w:r>
      <w:r w:rsidR="00DC2DFA" w:rsidRPr="003C05AE">
        <w:rPr>
          <w:rFonts w:ascii="Verdana" w:hAnsi="Verdana" w:cs="Open Sans"/>
          <w:bCs/>
          <w:sz w:val="22"/>
          <w:szCs w:val="22"/>
        </w:rPr>
        <w:t xml:space="preserve">wystawienia przez Zamawiającego </w:t>
      </w:r>
      <w:r w:rsidR="00DC2DFA" w:rsidRPr="00456FAA">
        <w:rPr>
          <w:rFonts w:ascii="Verdana" w:hAnsi="Verdana" w:cs="Open Sans"/>
          <w:bCs/>
          <w:sz w:val="22"/>
          <w:szCs w:val="22"/>
        </w:rPr>
        <w:t>Świadectwa Przejęcia Przedmiotu Umowy</w:t>
      </w:r>
      <w:r w:rsidR="000B6C58" w:rsidRPr="00456FAA">
        <w:rPr>
          <w:rFonts w:ascii="Verdana" w:hAnsi="Verdana" w:cs="Open Sans"/>
          <w:bCs/>
          <w:sz w:val="22"/>
          <w:szCs w:val="22"/>
        </w:rPr>
        <w:t>.</w:t>
      </w:r>
    </w:p>
    <w:p w14:paraId="19C1672D" w14:textId="77777777" w:rsidR="000B6C58" w:rsidRPr="003C05AE" w:rsidRDefault="000B6C58">
      <w:pPr>
        <w:numPr>
          <w:ilvl w:val="0"/>
          <w:numId w:val="13"/>
        </w:numPr>
        <w:ind w:left="426" w:hanging="284"/>
        <w:rPr>
          <w:rFonts w:ascii="Verdana" w:hAnsi="Verdana" w:cs="Open Sans"/>
          <w:bCs/>
          <w:sz w:val="22"/>
          <w:szCs w:val="22"/>
        </w:rPr>
      </w:pPr>
      <w:r w:rsidRPr="003C05AE">
        <w:rPr>
          <w:rFonts w:ascii="Verdana" w:hAnsi="Verdana" w:cs="Open Sans"/>
          <w:bCs/>
          <w:sz w:val="22"/>
          <w:szCs w:val="22"/>
        </w:rPr>
        <w:t>Okres obowiązywania gwarancji jakości ulega przedłużeniu o czas, w którym wskutek istnienia wad o</w:t>
      </w:r>
      <w:r w:rsidR="00CC0B39" w:rsidRPr="003C05AE">
        <w:rPr>
          <w:rFonts w:ascii="Verdana" w:hAnsi="Verdana" w:cs="Open Sans"/>
          <w:bCs/>
          <w:sz w:val="22"/>
          <w:szCs w:val="22"/>
        </w:rPr>
        <w:t>raz ich usuwania korzystanie z P</w:t>
      </w:r>
      <w:r w:rsidRPr="003C05AE">
        <w:rPr>
          <w:rFonts w:ascii="Verdana" w:hAnsi="Verdana" w:cs="Open Sans"/>
          <w:bCs/>
          <w:sz w:val="22"/>
          <w:szCs w:val="22"/>
        </w:rPr>
        <w:t>rzedmiotu Umowy zgodnie z jego przeznaczeniem było niemożliwe lub w sposób istotny utrudnione.</w:t>
      </w:r>
    </w:p>
    <w:p w14:paraId="2B9FF3D4" w14:textId="77777777" w:rsidR="000B6C58" w:rsidRPr="00011C91" w:rsidRDefault="000B6C58">
      <w:pPr>
        <w:numPr>
          <w:ilvl w:val="0"/>
          <w:numId w:val="13"/>
        </w:numPr>
        <w:ind w:left="426" w:hanging="284"/>
        <w:rPr>
          <w:rFonts w:ascii="Verdana" w:hAnsi="Verdana" w:cs="Open Sans"/>
          <w:bCs/>
          <w:sz w:val="22"/>
          <w:szCs w:val="22"/>
        </w:rPr>
      </w:pPr>
      <w:r w:rsidRPr="003C05AE">
        <w:rPr>
          <w:rFonts w:ascii="Verdana" w:hAnsi="Verdana" w:cs="Open Sans"/>
          <w:bCs/>
          <w:sz w:val="22"/>
          <w:szCs w:val="22"/>
        </w:rPr>
        <w:t xml:space="preserve">Jeżeli w wykonywaniu swoich obowiązków Wykonawca dostarczył Zamawiającemu zamiast rzeczy wadliwej, rzecz wolną od wad (lub część rzeczy), </w:t>
      </w:r>
      <w:r w:rsidRPr="00011C91">
        <w:rPr>
          <w:rFonts w:ascii="Verdana" w:hAnsi="Verdana" w:cs="Open Sans"/>
          <w:bCs/>
          <w:sz w:val="22"/>
          <w:szCs w:val="22"/>
        </w:rPr>
        <w:t xml:space="preserve">albo dokonał istotnych napraw rzeczy objętej gwarancją, termin biegnie na nowo od chwili odbioru przez Zamawiającego dostarczonej rzeczy wolnej od wad (lub części rzeczy) lub dokonanej naprawy.  </w:t>
      </w:r>
    </w:p>
    <w:p w14:paraId="3B3EB1FA" w14:textId="77777777" w:rsidR="00FA126C" w:rsidRPr="003C05AE" w:rsidRDefault="00FA126C">
      <w:pPr>
        <w:ind w:left="426"/>
        <w:rPr>
          <w:rFonts w:ascii="Verdana" w:hAnsi="Verdana" w:cs="Open Sans"/>
          <w:bCs/>
          <w:sz w:val="22"/>
          <w:szCs w:val="22"/>
        </w:rPr>
      </w:pPr>
    </w:p>
    <w:p w14:paraId="6F3E91F8"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3</w:t>
      </w:r>
    </w:p>
    <w:p w14:paraId="4E72C23E" w14:textId="758CBDC0" w:rsidR="000B6C58" w:rsidRPr="003C05AE" w:rsidRDefault="008344E1">
      <w:pPr>
        <w:numPr>
          <w:ilvl w:val="0"/>
          <w:numId w:val="24"/>
        </w:numPr>
        <w:ind w:left="426"/>
        <w:rPr>
          <w:rFonts w:ascii="Verdana" w:hAnsi="Verdana" w:cs="Open Sans"/>
          <w:sz w:val="22"/>
          <w:szCs w:val="22"/>
        </w:rPr>
      </w:pPr>
      <w:r w:rsidRPr="003C05AE">
        <w:rPr>
          <w:rFonts w:ascii="Verdana" w:hAnsi="Verdana" w:cs="Open Sans"/>
          <w:bCs/>
          <w:sz w:val="22"/>
          <w:szCs w:val="22"/>
        </w:rPr>
        <w:t>Wykonawca zobowiązany jest do usunięcia na swój koszt wad ujawnionych w</w:t>
      </w:r>
      <w:r w:rsidR="00D7024D">
        <w:rPr>
          <w:rFonts w:ascii="Verdana" w:hAnsi="Verdana" w:cs="Open Sans"/>
          <w:bCs/>
          <w:sz w:val="22"/>
          <w:szCs w:val="22"/>
        </w:rPr>
        <w:t> </w:t>
      </w:r>
      <w:r w:rsidRPr="003C05AE">
        <w:rPr>
          <w:rFonts w:ascii="Verdana" w:hAnsi="Verdana" w:cs="Open Sans"/>
          <w:bCs/>
          <w:sz w:val="22"/>
          <w:szCs w:val="22"/>
        </w:rPr>
        <w:t>okresie gwarancji jakości, w terminie wyznaczonym przez Zamawiającego z uwzględnieniem technologicznych i organizacyjnych uwarunkowań usunięcia danego rodzaju wady. Wykonawca nie może odmówić usunięcia wad powołując się na nadmierne koszty lub trudności</w:t>
      </w:r>
      <w:r w:rsidR="000B6C58" w:rsidRPr="003C05AE">
        <w:rPr>
          <w:rFonts w:ascii="Verdana" w:hAnsi="Verdana" w:cs="Open Sans"/>
          <w:sz w:val="22"/>
          <w:szCs w:val="22"/>
        </w:rPr>
        <w:t xml:space="preserve">. </w:t>
      </w:r>
    </w:p>
    <w:p w14:paraId="239294C6" w14:textId="77777777" w:rsidR="000B6C58" w:rsidRPr="003C05AE" w:rsidRDefault="000B6C58">
      <w:pPr>
        <w:numPr>
          <w:ilvl w:val="0"/>
          <w:numId w:val="24"/>
        </w:numPr>
        <w:ind w:left="426"/>
        <w:rPr>
          <w:rFonts w:ascii="Verdana" w:hAnsi="Verdana" w:cs="Open Sans"/>
          <w:sz w:val="22"/>
          <w:szCs w:val="22"/>
        </w:rPr>
      </w:pPr>
      <w:r w:rsidRPr="003C05AE">
        <w:rPr>
          <w:rFonts w:ascii="Verdana" w:hAnsi="Verdana" w:cs="Open Sans"/>
          <w:sz w:val="22"/>
          <w:szCs w:val="22"/>
        </w:rPr>
        <w:t>Ilekroć w postanowieniach niniejszej Karty Gwarancyjnej jest mowa o usunięciu wady należy przez to rozumieć również wymianę rzeczy na nową, wolną od wad.</w:t>
      </w:r>
    </w:p>
    <w:p w14:paraId="49623803" w14:textId="77777777" w:rsidR="000B6C58" w:rsidRPr="003C05AE" w:rsidRDefault="000B6C58">
      <w:pPr>
        <w:numPr>
          <w:ilvl w:val="0"/>
          <w:numId w:val="24"/>
        </w:numPr>
        <w:ind w:left="426"/>
        <w:rPr>
          <w:rFonts w:ascii="Verdana" w:hAnsi="Verdana" w:cs="Open Sans"/>
          <w:sz w:val="22"/>
          <w:szCs w:val="22"/>
        </w:rPr>
      </w:pPr>
      <w:r w:rsidRPr="003C05AE">
        <w:rPr>
          <w:rFonts w:ascii="Verdana" w:hAnsi="Verdana" w:cs="Open Sans"/>
          <w:sz w:val="22"/>
          <w:szCs w:val="22"/>
        </w:rPr>
        <w:lastRenderedPageBreak/>
        <w:t>W p</w:t>
      </w:r>
      <w:r w:rsidR="00CC0B39" w:rsidRPr="003C05AE">
        <w:rPr>
          <w:rFonts w:ascii="Verdana" w:hAnsi="Verdana" w:cs="Open Sans"/>
          <w:sz w:val="22"/>
          <w:szCs w:val="22"/>
        </w:rPr>
        <w:t>rzypadku gdy dana rzecz objęta P</w:t>
      </w:r>
      <w:r w:rsidRPr="003C05AE">
        <w:rPr>
          <w:rFonts w:ascii="Verdana" w:hAnsi="Verdana" w:cs="Open Sans"/>
          <w:sz w:val="22"/>
          <w:szCs w:val="22"/>
        </w:rPr>
        <w:t>rzedmiotem Umowy była już dwukrotnie naprawiana Zamawiający uprawniony jest do żądania wymiany tej rzeczy na nową, wolną od wad</w:t>
      </w:r>
      <w:r w:rsidR="00DC2DFA" w:rsidRPr="003C05AE">
        <w:rPr>
          <w:rFonts w:ascii="Verdana" w:hAnsi="Verdana" w:cs="Open Sans"/>
          <w:sz w:val="22"/>
          <w:szCs w:val="22"/>
        </w:rPr>
        <w:t>,</w:t>
      </w:r>
      <w:r w:rsidR="00FA126C" w:rsidRPr="003C05AE">
        <w:rPr>
          <w:rFonts w:ascii="Verdana" w:hAnsi="Verdana" w:cs="Open Sans"/>
          <w:sz w:val="22"/>
          <w:szCs w:val="22"/>
        </w:rPr>
        <w:t xml:space="preserve"> a </w:t>
      </w:r>
      <w:r w:rsidR="000E185C" w:rsidRPr="003C05AE">
        <w:rPr>
          <w:rFonts w:ascii="Verdana" w:hAnsi="Verdana" w:cs="Open Sans"/>
          <w:sz w:val="22"/>
          <w:szCs w:val="22"/>
        </w:rPr>
        <w:t>Wykonawca jest zobowiązany do jej wymiany</w:t>
      </w:r>
      <w:r w:rsidRPr="003C05AE">
        <w:rPr>
          <w:rFonts w:ascii="Verdana" w:hAnsi="Verdana" w:cs="Open Sans"/>
          <w:sz w:val="22"/>
          <w:szCs w:val="22"/>
        </w:rPr>
        <w:t>.</w:t>
      </w:r>
    </w:p>
    <w:p w14:paraId="580B9AE3" w14:textId="77777777" w:rsidR="00504044" w:rsidRPr="003C05AE" w:rsidRDefault="00504044">
      <w:pPr>
        <w:rPr>
          <w:rFonts w:ascii="Verdana" w:hAnsi="Verdana" w:cs="Open Sans"/>
          <w:bCs/>
          <w:sz w:val="22"/>
          <w:szCs w:val="22"/>
        </w:rPr>
      </w:pPr>
    </w:p>
    <w:p w14:paraId="5041E176"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4</w:t>
      </w:r>
    </w:p>
    <w:p w14:paraId="0A735465"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 xml:space="preserve">Odpowiedzialność Wykonawcy za wady obejmuje wady, które ujawniły się </w:t>
      </w:r>
      <w:r w:rsidR="00CC0B39" w:rsidRPr="003C05AE">
        <w:rPr>
          <w:rFonts w:ascii="Verdana" w:hAnsi="Verdana" w:cs="Open Sans"/>
          <w:bCs/>
          <w:sz w:val="22"/>
          <w:szCs w:val="22"/>
        </w:rPr>
        <w:t>po dokonaniu odbioru końcowego Przedmiotu U</w:t>
      </w:r>
      <w:r w:rsidRPr="003C05AE">
        <w:rPr>
          <w:rFonts w:ascii="Verdana" w:hAnsi="Verdana" w:cs="Open Sans"/>
          <w:bCs/>
          <w:sz w:val="22"/>
          <w:szCs w:val="22"/>
        </w:rPr>
        <w:t>mowy, przy czym Wykonawca w ramach niniejszej gwarancji jakości ma obowiązek usunąć również wady po upływie okresu gwarancji jakości, jeżeli zostały one ujawnione i zgłoszone Wykonawcy przed upływem okresu gwarancji jakości.</w:t>
      </w:r>
    </w:p>
    <w:p w14:paraId="05796915" w14:textId="77777777" w:rsidR="00504044" w:rsidRPr="003C05AE" w:rsidRDefault="00504044">
      <w:pPr>
        <w:rPr>
          <w:rFonts w:ascii="Verdana" w:hAnsi="Verdana" w:cs="Open Sans"/>
          <w:sz w:val="22"/>
          <w:szCs w:val="22"/>
        </w:rPr>
      </w:pPr>
    </w:p>
    <w:p w14:paraId="1DC0FB8F"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5</w:t>
      </w:r>
    </w:p>
    <w:p w14:paraId="0F7F67E1"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Jeżeli warunki gwarancji jakości udzielonej przez producenta/dostawcę urządzeń lub materiałów, z których Wy</w:t>
      </w:r>
      <w:r w:rsidR="00CC0B39" w:rsidRPr="003C05AE">
        <w:rPr>
          <w:rFonts w:ascii="Verdana" w:hAnsi="Verdana" w:cs="Open Sans"/>
          <w:bCs/>
          <w:sz w:val="22"/>
          <w:szCs w:val="22"/>
        </w:rPr>
        <w:t>konawca korzystał realizując Przedmiot U</w:t>
      </w:r>
      <w:r w:rsidRPr="003C05AE">
        <w:rPr>
          <w:rFonts w:ascii="Verdana" w:hAnsi="Verdana" w:cs="Open Sans"/>
          <w:bCs/>
          <w:sz w:val="22"/>
          <w:szCs w:val="22"/>
        </w:rPr>
        <w:t>mowy, przewiduje dłuższy okres gwarancji jakości niż wskazan</w:t>
      </w:r>
      <w:r w:rsidR="007C7654" w:rsidRPr="003C05AE">
        <w:rPr>
          <w:rFonts w:ascii="Verdana" w:hAnsi="Verdana" w:cs="Open Sans"/>
          <w:bCs/>
          <w:sz w:val="22"/>
          <w:szCs w:val="22"/>
        </w:rPr>
        <w:t>e odpowiednio</w:t>
      </w:r>
      <w:r w:rsidRPr="003C05AE">
        <w:rPr>
          <w:rFonts w:ascii="Verdana" w:hAnsi="Verdana" w:cs="Open Sans"/>
          <w:bCs/>
          <w:sz w:val="22"/>
          <w:szCs w:val="22"/>
        </w:rPr>
        <w:t xml:space="preserve"> w § 2, to przyjmuje się, że Wykonawca udziela gwarancji jakości na te urządzenia lub materiały na okres nie krótszy, niż okres gwarancji jakości udzielonej przez producenta/dostawcę. </w:t>
      </w:r>
    </w:p>
    <w:p w14:paraId="25C0EECB" w14:textId="77777777" w:rsidR="00504044" w:rsidRPr="003C05AE" w:rsidRDefault="00504044">
      <w:pPr>
        <w:jc w:val="center"/>
        <w:rPr>
          <w:rFonts w:ascii="Verdana" w:hAnsi="Verdana" w:cs="Open Sans"/>
          <w:sz w:val="22"/>
          <w:szCs w:val="22"/>
        </w:rPr>
      </w:pPr>
    </w:p>
    <w:p w14:paraId="7595A33B"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6</w:t>
      </w:r>
    </w:p>
    <w:p w14:paraId="08A40533"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Wykonawca zobowiązuje się powiadomić pisemnie Zam</w:t>
      </w:r>
      <w:r w:rsidR="00FA126C" w:rsidRPr="003C05AE">
        <w:rPr>
          <w:rFonts w:ascii="Verdana" w:hAnsi="Verdana" w:cs="Open Sans"/>
          <w:bCs/>
          <w:sz w:val="22"/>
          <w:szCs w:val="22"/>
        </w:rPr>
        <w:t>awiającego o złożeniu wniosku o </w:t>
      </w:r>
      <w:r w:rsidRPr="003C05AE">
        <w:rPr>
          <w:rFonts w:ascii="Verdana" w:hAnsi="Verdana" w:cs="Open Sans"/>
          <w:bCs/>
          <w:sz w:val="22"/>
          <w:szCs w:val="22"/>
        </w:rPr>
        <w:t>ogłoszenie upadłości czy też wniosku o wszczęcie post</w:t>
      </w:r>
      <w:r w:rsidR="00FA126C" w:rsidRPr="003C05AE">
        <w:rPr>
          <w:rFonts w:ascii="Verdana" w:hAnsi="Verdana" w:cs="Open Sans"/>
          <w:bCs/>
          <w:sz w:val="22"/>
          <w:szCs w:val="22"/>
        </w:rPr>
        <w:t>ępowania restrukturyzacyjnego w </w:t>
      </w:r>
      <w:r w:rsidRPr="003C05AE">
        <w:rPr>
          <w:rFonts w:ascii="Verdana" w:hAnsi="Verdana" w:cs="Open Sans"/>
          <w:bCs/>
          <w:sz w:val="22"/>
          <w:szCs w:val="22"/>
        </w:rPr>
        <w:t>terminie 3 dni od złożenia wniosku.</w:t>
      </w:r>
    </w:p>
    <w:p w14:paraId="17682542" w14:textId="77777777" w:rsidR="00504044" w:rsidRPr="003C05AE" w:rsidRDefault="00504044">
      <w:pPr>
        <w:jc w:val="center"/>
        <w:rPr>
          <w:rFonts w:ascii="Verdana" w:hAnsi="Verdana" w:cs="Open Sans"/>
          <w:b/>
          <w:sz w:val="22"/>
          <w:szCs w:val="22"/>
        </w:rPr>
      </w:pPr>
    </w:p>
    <w:p w14:paraId="116A2381"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7</w:t>
      </w:r>
    </w:p>
    <w:p w14:paraId="2FE0CD21"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Zamawiający jest obowiązany zawiadomić Wykonawcę o stwierdzonej wadzie pisemnie, faksem lub telefonicznie. Zgłoszenie telefoniczne winno być niezwłocznie potwierdzone na piśmie.</w:t>
      </w:r>
    </w:p>
    <w:p w14:paraId="5E2A267B" w14:textId="77777777" w:rsidR="00504044" w:rsidRPr="003C05AE" w:rsidRDefault="00504044">
      <w:pPr>
        <w:rPr>
          <w:rFonts w:ascii="Verdana" w:hAnsi="Verdana" w:cs="Open Sans"/>
          <w:sz w:val="22"/>
          <w:szCs w:val="22"/>
        </w:rPr>
      </w:pPr>
    </w:p>
    <w:p w14:paraId="12131F11"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8</w:t>
      </w:r>
    </w:p>
    <w:p w14:paraId="029B959D" w14:textId="77777777" w:rsidR="000B6C58" w:rsidRPr="003C05AE" w:rsidRDefault="000B6C58" w:rsidP="004F3BC9">
      <w:pPr>
        <w:ind w:left="0" w:firstLine="0"/>
        <w:rPr>
          <w:rFonts w:ascii="Verdana" w:hAnsi="Verdana" w:cs="Open Sans"/>
          <w:b/>
          <w:bCs/>
          <w:sz w:val="22"/>
          <w:szCs w:val="22"/>
        </w:rPr>
      </w:pPr>
      <w:r w:rsidRPr="003C05AE">
        <w:rPr>
          <w:rFonts w:ascii="Verdana" w:hAnsi="Verdana" w:cs="Open Sans"/>
          <w:sz w:val="22"/>
          <w:szCs w:val="22"/>
        </w:rPr>
        <w:t>W przypadkach spornych Zamawiający wyznaczy datę i miejsce oględzin mających na celu ich wyjaśnienie. Z oględzin Zamawiający sporządzi protokół zawierający poczynione ustalenia. Niestawiennictwo Wykonawcy w dacie i miejscu wskazanym przez Zamawiającego będzie równoznaczne z uznaniem przez Wykonawcę wad zgłoszonych przez Zamawiającego.</w:t>
      </w:r>
    </w:p>
    <w:p w14:paraId="25C7519F" w14:textId="77777777" w:rsidR="00504044" w:rsidRPr="003C05AE" w:rsidRDefault="00504044">
      <w:pPr>
        <w:jc w:val="center"/>
        <w:rPr>
          <w:rFonts w:ascii="Verdana" w:hAnsi="Verdana" w:cs="Open Sans"/>
          <w:b/>
          <w:sz w:val="22"/>
          <w:szCs w:val="22"/>
        </w:rPr>
      </w:pPr>
    </w:p>
    <w:p w14:paraId="6A931355"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9</w:t>
      </w:r>
    </w:p>
    <w:p w14:paraId="27599B2B"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 xml:space="preserve">W przypadku odmowy usunięcia wad lub nieusunięcia ich w wyznaczonym przez Zamawiającego terminie Zamawiający ma prawo zlecić zastępcze usunięcie wad na koszt i ryzyko Wykonawcy. Powyższe nie wyłącza innych uprawnień Zamawiającego wynikających z </w:t>
      </w:r>
      <w:r w:rsidR="00E52632" w:rsidRPr="003C05AE">
        <w:rPr>
          <w:rFonts w:ascii="Verdana" w:hAnsi="Verdana" w:cs="Open Sans"/>
          <w:sz w:val="22"/>
          <w:szCs w:val="22"/>
        </w:rPr>
        <w:t xml:space="preserve">gwarancji jakości </w:t>
      </w:r>
      <w:r w:rsidRPr="003C05AE">
        <w:rPr>
          <w:rFonts w:ascii="Verdana" w:hAnsi="Verdana" w:cs="Open Sans"/>
          <w:sz w:val="22"/>
          <w:szCs w:val="22"/>
        </w:rPr>
        <w:t>lub rękojmi za wady.</w:t>
      </w:r>
    </w:p>
    <w:p w14:paraId="33A27AB1" w14:textId="77777777" w:rsidR="00504044" w:rsidRPr="003C05AE" w:rsidRDefault="00504044">
      <w:pPr>
        <w:rPr>
          <w:rFonts w:ascii="Verdana" w:hAnsi="Verdana" w:cs="Open Sans"/>
          <w:sz w:val="22"/>
          <w:szCs w:val="22"/>
        </w:rPr>
      </w:pPr>
    </w:p>
    <w:p w14:paraId="7B49A95F"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10</w:t>
      </w:r>
    </w:p>
    <w:p w14:paraId="53F38FE1" w14:textId="62DAC053" w:rsidR="000B6C58" w:rsidRDefault="000B6C58" w:rsidP="004F3BC9">
      <w:pPr>
        <w:ind w:left="0" w:firstLine="0"/>
        <w:rPr>
          <w:rFonts w:ascii="Verdana" w:hAnsi="Verdana" w:cs="Open Sans"/>
          <w:sz w:val="22"/>
          <w:szCs w:val="22"/>
        </w:rPr>
      </w:pPr>
      <w:r w:rsidRPr="003C05AE">
        <w:rPr>
          <w:rFonts w:ascii="Verdana" w:hAnsi="Verdana" w:cs="Open Sans"/>
          <w:sz w:val="22"/>
          <w:szCs w:val="22"/>
        </w:rPr>
        <w:t>W przypadku ujawnienia wad nieusuwalnych – jeżeli w</w:t>
      </w:r>
      <w:r w:rsidR="00CC0B39" w:rsidRPr="003C05AE">
        <w:rPr>
          <w:rFonts w:ascii="Verdana" w:hAnsi="Verdana" w:cs="Open Sans"/>
          <w:sz w:val="22"/>
          <w:szCs w:val="22"/>
        </w:rPr>
        <w:t>ady uniemożliwiają użytkowanie Przedmiotu U</w:t>
      </w:r>
      <w:r w:rsidRPr="003C05AE">
        <w:rPr>
          <w:rFonts w:ascii="Verdana" w:hAnsi="Verdana" w:cs="Open Sans"/>
          <w:sz w:val="22"/>
          <w:szCs w:val="22"/>
        </w:rPr>
        <w:t>mowy zgodnie z przeznaczeniem- Zamawiający może od umowy odstąpić. Jeżeli wady nieusuwalne nie uniemożliwiają użytkowania przedmiotu umowy zgodnie z jego przeznaczeniem, Zamawiający może obniżyć wynagrodzenie Wykonawcy odpowiednio do utraconej wartości użytkowej, estetycznej i technicznej.</w:t>
      </w:r>
    </w:p>
    <w:p w14:paraId="41E39A02" w14:textId="77777777" w:rsidR="00504044" w:rsidRPr="003C05AE" w:rsidRDefault="00504044" w:rsidP="004F3BC9">
      <w:pPr>
        <w:ind w:left="0" w:firstLine="0"/>
        <w:rPr>
          <w:rFonts w:ascii="Verdana" w:hAnsi="Verdana" w:cs="Open Sans"/>
          <w:sz w:val="22"/>
          <w:szCs w:val="22"/>
        </w:rPr>
      </w:pPr>
    </w:p>
    <w:p w14:paraId="53980E73"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11</w:t>
      </w:r>
    </w:p>
    <w:p w14:paraId="0B6F35CF"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Usunięcie wad powinno być stwierdzone protokołem podpisanym przez obie Strony, wskazującym termin usunięcia wad.</w:t>
      </w:r>
    </w:p>
    <w:p w14:paraId="44700C7B" w14:textId="77777777" w:rsidR="000B6C58" w:rsidRPr="003C05AE" w:rsidRDefault="000B6C58">
      <w:pPr>
        <w:jc w:val="center"/>
        <w:rPr>
          <w:rFonts w:ascii="Verdana" w:hAnsi="Verdana" w:cs="Open Sans"/>
          <w:b/>
          <w:sz w:val="22"/>
          <w:szCs w:val="22"/>
        </w:rPr>
      </w:pPr>
    </w:p>
    <w:p w14:paraId="199BB310"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lastRenderedPageBreak/>
        <w:t>§ 12</w:t>
      </w:r>
    </w:p>
    <w:p w14:paraId="05312144"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W ramach niniejszej gwarancji jakości Zamawiający może także domagać się usunięcia szkód, które wady spowodowały, a także szkód powstałych w trakcie usuwania wad.</w:t>
      </w:r>
    </w:p>
    <w:p w14:paraId="5106E98E" w14:textId="77777777" w:rsidR="000B6C58" w:rsidRPr="003C05AE" w:rsidRDefault="000B6C58" w:rsidP="004F3BC9">
      <w:pPr>
        <w:ind w:left="0" w:firstLine="0"/>
        <w:rPr>
          <w:rFonts w:ascii="Verdana" w:hAnsi="Verdana" w:cs="Open Sans"/>
          <w:sz w:val="22"/>
          <w:szCs w:val="22"/>
        </w:rPr>
      </w:pPr>
    </w:p>
    <w:p w14:paraId="113ABFAF"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t>§ 13</w:t>
      </w:r>
    </w:p>
    <w:p w14:paraId="15D860E9"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 xml:space="preserve">Przeglądy gwarancyjne odbywać się będą, </w:t>
      </w:r>
      <w:r w:rsidR="007C7654" w:rsidRPr="003C05AE">
        <w:rPr>
          <w:rFonts w:ascii="Verdana" w:hAnsi="Verdana" w:cs="Open Sans"/>
          <w:sz w:val="22"/>
          <w:szCs w:val="22"/>
        </w:rPr>
        <w:t>na wezwanie</w:t>
      </w:r>
      <w:r w:rsidRPr="003C05AE">
        <w:rPr>
          <w:rFonts w:ascii="Verdana" w:hAnsi="Verdana" w:cs="Open Sans"/>
          <w:sz w:val="22"/>
          <w:szCs w:val="22"/>
        </w:rPr>
        <w:t xml:space="preserve"> Zamawiającego, nie rzadziej niż raz w roku w okresie obowiązywania Gwarancji</w:t>
      </w:r>
      <w:r w:rsidR="007C7654" w:rsidRPr="003C05AE">
        <w:rPr>
          <w:rFonts w:ascii="Verdana" w:hAnsi="Verdana" w:cs="Open Sans"/>
          <w:sz w:val="22"/>
          <w:szCs w:val="22"/>
        </w:rPr>
        <w:t xml:space="preserve">, a częściej </w:t>
      </w:r>
      <w:r w:rsidR="0054056D" w:rsidRPr="003C05AE">
        <w:rPr>
          <w:rFonts w:ascii="Verdana" w:hAnsi="Verdana" w:cs="Open Sans"/>
          <w:sz w:val="22"/>
          <w:szCs w:val="22"/>
        </w:rPr>
        <w:t>niż dwa razy w roku w przypadku wystąpienia obiektywnej potrzeby.</w:t>
      </w:r>
    </w:p>
    <w:p w14:paraId="290A974C"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Datę, godzinę i miejsce dokonania przeglądu gwarancyjnego wyznacza Zamawiający, zawiadamiając o nim Wykonawcę na piśmie, z co najmniej 14-dniowym wyprzedzeniem. Wykonawca jest zobowiązany uczestniczyć w przeglą</w:t>
      </w:r>
      <w:r w:rsidR="00FA126C" w:rsidRPr="003C05AE">
        <w:rPr>
          <w:rFonts w:ascii="Verdana" w:hAnsi="Verdana" w:cs="Open Sans"/>
          <w:sz w:val="22"/>
          <w:szCs w:val="22"/>
        </w:rPr>
        <w:t>dach gwarancyjnych. Ustalenia z </w:t>
      </w:r>
      <w:r w:rsidRPr="003C05AE">
        <w:rPr>
          <w:rFonts w:ascii="Verdana" w:hAnsi="Verdana" w:cs="Open Sans"/>
          <w:sz w:val="22"/>
          <w:szCs w:val="22"/>
        </w:rPr>
        <w:t>dokonanego przeglądu gwarancyjnego będą ważne i skuteczne mimo braku stawiennictwa Wykonawcy, prawidłowo zawiadomionego o terminie i miejscu przeglądu gwarancyjnego.</w:t>
      </w:r>
    </w:p>
    <w:p w14:paraId="165B117C"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Z każdego przeglądu gwarancyjnego Strony sporządzą stosowny protokół.</w:t>
      </w:r>
    </w:p>
    <w:p w14:paraId="3EBA717A" w14:textId="77777777" w:rsidR="000B6C58" w:rsidRPr="003C05AE" w:rsidRDefault="000B6C58">
      <w:pPr>
        <w:rPr>
          <w:rFonts w:ascii="Verdana" w:hAnsi="Verdana" w:cs="Open Sans"/>
          <w:sz w:val="22"/>
          <w:szCs w:val="22"/>
        </w:rPr>
      </w:pPr>
    </w:p>
    <w:p w14:paraId="11A02E57"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t>§ 14</w:t>
      </w:r>
    </w:p>
    <w:p w14:paraId="491E6AFD" w14:textId="77777777" w:rsidR="000B6C58" w:rsidRPr="003C05AE" w:rsidRDefault="000B6C58">
      <w:pPr>
        <w:numPr>
          <w:ilvl w:val="0"/>
          <w:numId w:val="26"/>
        </w:numPr>
        <w:ind w:left="426"/>
        <w:rPr>
          <w:rFonts w:ascii="Verdana" w:hAnsi="Verdana" w:cs="Open Sans"/>
          <w:sz w:val="22"/>
          <w:szCs w:val="22"/>
        </w:rPr>
      </w:pPr>
      <w:r w:rsidRPr="003C05AE">
        <w:rPr>
          <w:rFonts w:ascii="Verdana" w:hAnsi="Verdana" w:cs="Open Sans"/>
          <w:sz w:val="22"/>
          <w:szCs w:val="22"/>
        </w:rPr>
        <w:t>Strony sporządzą wykaz osób upoważnionych do przekazywania i przyjmowania powiadomień o wadach. Wykaz zostanie przekazany każd</w:t>
      </w:r>
      <w:r w:rsidR="00FA126C" w:rsidRPr="003C05AE">
        <w:rPr>
          <w:rFonts w:ascii="Verdana" w:hAnsi="Verdana" w:cs="Open Sans"/>
          <w:sz w:val="22"/>
          <w:szCs w:val="22"/>
        </w:rPr>
        <w:t>ej ze Stron w terminie 3 dni od </w:t>
      </w:r>
      <w:r w:rsidRPr="003C05AE">
        <w:rPr>
          <w:rFonts w:ascii="Verdana" w:hAnsi="Verdana" w:cs="Open Sans"/>
          <w:sz w:val="22"/>
          <w:szCs w:val="22"/>
        </w:rPr>
        <w:t>daty przekazania dokumentu Gwarancji Zamawiającemu.</w:t>
      </w:r>
    </w:p>
    <w:p w14:paraId="2EFB4C45" w14:textId="77777777" w:rsidR="000B6C58" w:rsidRPr="003C05AE" w:rsidRDefault="00615C4D">
      <w:pPr>
        <w:numPr>
          <w:ilvl w:val="0"/>
          <w:numId w:val="26"/>
        </w:numPr>
        <w:ind w:left="426"/>
        <w:rPr>
          <w:rFonts w:ascii="Verdana" w:hAnsi="Verdana" w:cs="Open Sans"/>
          <w:sz w:val="22"/>
          <w:szCs w:val="22"/>
        </w:rPr>
      </w:pPr>
      <w:r w:rsidRPr="003C05AE">
        <w:rPr>
          <w:rFonts w:ascii="Verdana" w:hAnsi="Verdana" w:cs="Open Sans"/>
          <w:sz w:val="22"/>
          <w:szCs w:val="22"/>
        </w:rPr>
        <w:t xml:space="preserve">O </w:t>
      </w:r>
      <w:r w:rsidR="000B6C58" w:rsidRPr="003C05AE">
        <w:rPr>
          <w:rFonts w:ascii="Verdana" w:hAnsi="Verdana" w:cs="Open Sans"/>
          <w:sz w:val="22"/>
          <w:szCs w:val="22"/>
        </w:rPr>
        <w:t xml:space="preserve">każdej zmianie osób, Strony są zobowiązane informować się niezwłocznie, pod rygorem uznania ostatnio wskazanej osoby jako upoważnionej bądź do przekazywania bądź przyjmowania postanowień o wadach. </w:t>
      </w:r>
    </w:p>
    <w:p w14:paraId="79A9BD2B" w14:textId="77777777" w:rsidR="00FA126C" w:rsidRPr="003C05AE" w:rsidRDefault="00FA126C">
      <w:pPr>
        <w:rPr>
          <w:rFonts w:ascii="Verdana" w:hAnsi="Verdana" w:cs="Open Sans"/>
          <w:sz w:val="22"/>
          <w:szCs w:val="22"/>
        </w:rPr>
      </w:pPr>
    </w:p>
    <w:p w14:paraId="7FCB0D1C" w14:textId="77777777" w:rsidR="00CC0B39" w:rsidRPr="003C05AE" w:rsidRDefault="00CC0B39">
      <w:pPr>
        <w:rPr>
          <w:rFonts w:ascii="Verdana" w:hAnsi="Verdana" w:cs="Open Sans"/>
          <w:sz w:val="22"/>
          <w:szCs w:val="22"/>
        </w:rPr>
      </w:pPr>
    </w:p>
    <w:p w14:paraId="2BC2D9FE" w14:textId="77777777" w:rsidR="00EF42B8" w:rsidRPr="003C05AE" w:rsidRDefault="00EF42B8">
      <w:pPr>
        <w:ind w:left="3969"/>
        <w:jc w:val="center"/>
        <w:rPr>
          <w:rFonts w:ascii="Verdana" w:hAnsi="Verdana" w:cs="Open Sans"/>
          <w:b/>
          <w:sz w:val="22"/>
          <w:szCs w:val="22"/>
        </w:rPr>
      </w:pPr>
      <w:r w:rsidRPr="003C05AE">
        <w:rPr>
          <w:rFonts w:ascii="Verdana" w:hAnsi="Verdana" w:cs="Open Sans"/>
          <w:b/>
          <w:sz w:val="22"/>
          <w:szCs w:val="22"/>
        </w:rPr>
        <w:t>WYKONAWCA</w:t>
      </w:r>
    </w:p>
    <w:p w14:paraId="6D31B19F" w14:textId="77777777" w:rsidR="00EF42B8" w:rsidRPr="003C05AE" w:rsidRDefault="00EF42B8">
      <w:pPr>
        <w:ind w:left="3969"/>
        <w:jc w:val="center"/>
        <w:rPr>
          <w:rFonts w:ascii="Verdana" w:hAnsi="Verdana" w:cs="Open Sans"/>
          <w:sz w:val="22"/>
          <w:szCs w:val="22"/>
        </w:rPr>
      </w:pPr>
    </w:p>
    <w:p w14:paraId="2678247D" w14:textId="77777777" w:rsidR="00EF42B8" w:rsidRPr="003C05AE" w:rsidRDefault="00EF42B8">
      <w:pPr>
        <w:ind w:left="3969"/>
        <w:jc w:val="center"/>
        <w:rPr>
          <w:rFonts w:ascii="Verdana" w:hAnsi="Verdana" w:cs="Open Sans"/>
          <w:sz w:val="22"/>
          <w:szCs w:val="22"/>
        </w:rPr>
      </w:pPr>
      <w:r w:rsidRPr="003C05AE">
        <w:rPr>
          <w:rFonts w:ascii="Verdana" w:hAnsi="Verdana" w:cs="Open Sans"/>
          <w:sz w:val="22"/>
          <w:szCs w:val="22"/>
        </w:rPr>
        <w:t>……………………………………………</w:t>
      </w:r>
    </w:p>
    <w:p w14:paraId="6A1C8F79" w14:textId="77777777" w:rsidR="00EF42B8" w:rsidRPr="003C05AE" w:rsidRDefault="00EF42B8">
      <w:pPr>
        <w:ind w:left="3969"/>
        <w:jc w:val="center"/>
        <w:rPr>
          <w:rFonts w:ascii="Verdana" w:hAnsi="Verdana" w:cs="Open Sans"/>
          <w:sz w:val="22"/>
          <w:szCs w:val="22"/>
        </w:rPr>
      </w:pPr>
      <w:r w:rsidRPr="003C05AE">
        <w:rPr>
          <w:rFonts w:ascii="Verdana" w:hAnsi="Verdana" w:cs="Open Sans"/>
          <w:sz w:val="22"/>
          <w:szCs w:val="22"/>
        </w:rPr>
        <w:t>(podpis osoby upoważnionej</w:t>
      </w:r>
    </w:p>
    <w:p w14:paraId="64B8FA68" w14:textId="77777777" w:rsidR="000673C1" w:rsidRPr="003C05AE" w:rsidRDefault="00EF42B8">
      <w:pPr>
        <w:ind w:left="3969"/>
        <w:jc w:val="center"/>
        <w:rPr>
          <w:rFonts w:ascii="Verdana" w:hAnsi="Verdana" w:cs="Open Sans"/>
          <w:sz w:val="22"/>
          <w:szCs w:val="22"/>
        </w:rPr>
      </w:pPr>
      <w:r w:rsidRPr="003C05AE">
        <w:rPr>
          <w:rFonts w:ascii="Verdana" w:hAnsi="Verdana" w:cs="Open Sans"/>
          <w:sz w:val="22"/>
          <w:szCs w:val="22"/>
        </w:rPr>
        <w:t xml:space="preserve">do reprezentowania </w:t>
      </w:r>
      <w:r w:rsidR="0054056D" w:rsidRPr="003C05AE">
        <w:rPr>
          <w:rFonts w:ascii="Verdana" w:hAnsi="Verdana" w:cs="Open Sans"/>
          <w:sz w:val="22"/>
          <w:szCs w:val="22"/>
        </w:rPr>
        <w:t>Wykonawcy</w:t>
      </w:r>
      <w:r w:rsidRPr="003C05AE">
        <w:rPr>
          <w:rFonts w:ascii="Verdana" w:hAnsi="Verdana" w:cs="Open Sans"/>
          <w:sz w:val="22"/>
          <w:szCs w:val="22"/>
        </w:rPr>
        <w:t>)</w:t>
      </w:r>
    </w:p>
    <w:sectPr w:rsidR="000673C1" w:rsidRPr="003C05AE" w:rsidSect="008F3265">
      <w:headerReference w:type="even" r:id="rId8"/>
      <w:headerReference w:type="default" r:id="rId9"/>
      <w:footerReference w:type="even" r:id="rId10"/>
      <w:footerReference w:type="default" r:id="rId11"/>
      <w:headerReference w:type="first" r:id="rId12"/>
      <w:footerReference w:type="first" r:id="rId13"/>
      <w:pgSz w:w="11907" w:h="16840" w:code="9"/>
      <w:pgMar w:top="1701" w:right="805" w:bottom="992" w:left="1701" w:header="851" w:footer="851"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C43B5" w14:textId="77777777" w:rsidR="00454A46" w:rsidRDefault="00454A46">
      <w:r>
        <w:separator/>
      </w:r>
    </w:p>
  </w:endnote>
  <w:endnote w:type="continuationSeparator" w:id="0">
    <w:p w14:paraId="6B989A67" w14:textId="77777777" w:rsidR="00454A46" w:rsidRDefault="0045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Univers-BoldPL">
    <w:panose1 w:val="00000000000000000000"/>
    <w:charset w:val="80"/>
    <w:family w:val="swiss"/>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DAD28" w14:textId="77777777" w:rsidR="00A836A7" w:rsidRDefault="00A836A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7688CD51" w14:textId="77777777" w:rsidR="00A836A7" w:rsidRDefault="00A836A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43CC2" w14:textId="77777777" w:rsidR="00A836A7" w:rsidRPr="006A5676" w:rsidRDefault="00A836A7">
    <w:pPr>
      <w:pStyle w:val="Stopka"/>
      <w:framePr w:wrap="around" w:vAnchor="text" w:hAnchor="margin" w:xAlign="center" w:y="1"/>
      <w:rPr>
        <w:rStyle w:val="Numerstrony"/>
        <w:rFonts w:ascii="Trebuchet MS" w:hAnsi="Trebuchet MS"/>
      </w:rPr>
    </w:pPr>
  </w:p>
  <w:p w14:paraId="64EBA608" w14:textId="77777777" w:rsidR="00A836A7" w:rsidRDefault="00A836A7">
    <w:pPr>
      <w:pStyle w:val="Stopka"/>
      <w:framePr w:wrap="around" w:vAnchor="text" w:hAnchor="margin" w:xAlign="right" w:y="1"/>
      <w:ind w:right="360"/>
      <w:rPr>
        <w:rStyle w:val="Numerstrony"/>
      </w:rPr>
    </w:pPr>
  </w:p>
  <w:p w14:paraId="3F4D6CA7" w14:textId="77777777" w:rsidR="00A836A7" w:rsidRDefault="00A836A7">
    <w:pPr>
      <w:pStyle w:val="Tekstprzypisudolnego"/>
      <w:tabs>
        <w:tab w:val="center" w:pos="4513"/>
        <w:tab w:val="right" w:pos="902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74ED2" w14:textId="77777777" w:rsidR="00A836A7" w:rsidRDefault="00A836A7">
    <w:pPr>
      <w:pStyle w:val="Stopka"/>
    </w:pPr>
    <w:r w:rsidRPr="00E51927">
      <w:rPr>
        <w:noProof/>
      </w:rPr>
      <w:drawing>
        <wp:inline distT="0" distB="0" distL="0" distR="0" wp14:anchorId="14BE0DA6" wp14:editId="5A1E6907">
          <wp:extent cx="6329680" cy="261872"/>
          <wp:effectExtent l="1905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stownik Hewelianum 23-08-2018 footer.png"/>
                  <pic:cNvPicPr/>
                </pic:nvPicPr>
                <pic:blipFill>
                  <a:blip r:embed="rId1">
                    <a:extLst>
                      <a:ext uri="{28A0092B-C50C-407E-A947-70E740481C1C}">
                        <a14:useLocalDpi xmlns:a14="http://schemas.microsoft.com/office/drawing/2010/main" val="0"/>
                      </a:ext>
                    </a:extLst>
                  </a:blip>
                  <a:stretch>
                    <a:fillRect/>
                  </a:stretch>
                </pic:blipFill>
                <pic:spPr>
                  <a:xfrm>
                    <a:off x="0" y="0"/>
                    <a:ext cx="6329680" cy="26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95170" w14:textId="77777777" w:rsidR="00454A46" w:rsidRDefault="00454A46">
      <w:r>
        <w:separator/>
      </w:r>
    </w:p>
  </w:footnote>
  <w:footnote w:type="continuationSeparator" w:id="0">
    <w:p w14:paraId="766AD298" w14:textId="77777777" w:rsidR="00454A46" w:rsidRDefault="00454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106DC" w14:textId="77777777" w:rsidR="00A836A7" w:rsidRDefault="00A836A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57D10CDF" w14:textId="77777777" w:rsidR="00A836A7" w:rsidRDefault="00A836A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B6D9" w14:textId="75E9A690" w:rsidR="00A836A7" w:rsidRDefault="00A836A7">
    <w:pPr>
      <w:pStyle w:val="Nagwek"/>
    </w:pPr>
    <w:r>
      <w:rPr>
        <w:noProof/>
      </w:rPr>
      <w:drawing>
        <wp:anchor distT="0" distB="0" distL="0" distR="0" simplePos="0" relativeHeight="251663360" behindDoc="1" locked="0" layoutInCell="1" allowOverlap="1" wp14:anchorId="746C00B1" wp14:editId="6E63884D">
          <wp:simplePos x="0" y="0"/>
          <wp:positionH relativeFrom="page">
            <wp:posOffset>15240</wp:posOffset>
          </wp:positionH>
          <wp:positionV relativeFrom="page">
            <wp:posOffset>6985</wp:posOffset>
          </wp:positionV>
          <wp:extent cx="7559771" cy="1611086"/>
          <wp:effectExtent l="0" t="0" r="3175" b="825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24" r="-5" b="-24"/>
                  <a:stretch>
                    <a:fillRect/>
                  </a:stretch>
                </pic:blipFill>
                <pic:spPr bwMode="auto">
                  <a:xfrm>
                    <a:off x="0" y="0"/>
                    <a:ext cx="7559771" cy="1611086"/>
                  </a:xfrm>
                  <a:prstGeom prst="rect">
                    <a:avLst/>
                  </a:prstGeom>
                  <a:solidFill>
                    <a:srgbClr val="FFFFFF"/>
                  </a:solidFill>
                  <a:ln>
                    <a:noFill/>
                  </a:ln>
                </pic:spPr>
              </pic:pic>
            </a:graphicData>
          </a:graphic>
        </wp:anchor>
      </w:drawing>
    </w:r>
    <w:sdt>
      <w:sdtPr>
        <w:id w:val="1022353340"/>
        <w:docPartObj>
          <w:docPartGallery w:val="Page Numbers (Margins)"/>
          <w:docPartUnique/>
        </w:docPartObj>
      </w:sdtPr>
      <w:sdtEndPr/>
      <w:sdtContent>
        <w:r>
          <w:rPr>
            <w:noProof/>
          </w:rPr>
          <mc:AlternateContent>
            <mc:Choice Requires="wps">
              <w:drawing>
                <wp:anchor distT="0" distB="0" distL="114300" distR="114300" simplePos="0" relativeHeight="251661312" behindDoc="0" locked="0" layoutInCell="0" allowOverlap="1" wp14:anchorId="7B70D181" wp14:editId="2DFD9FD6">
                  <wp:simplePos x="0" y="0"/>
                  <wp:positionH relativeFrom="rightMargin">
                    <wp:align>center</wp:align>
                  </wp:positionH>
                  <wp:positionV relativeFrom="margin">
                    <wp:align>bottom</wp:align>
                  </wp:positionV>
                  <wp:extent cx="532765" cy="2183130"/>
                  <wp:effectExtent l="0" t="0" r="0" b="0"/>
                  <wp:wrapNone/>
                  <wp:docPr id="27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01592"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E94DFF" w:rsidRPr="00E94DFF">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70D181" id="Prostokąt 3" o:spid="_x0000_s1026" style="position:absolute;left:0;text-align:left;margin-left:0;margin-top:0;width:41.95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" o:allowincell="f" filled="f" stroked="f">
                  <v:textbox style="layout-flow:vertical;mso-layout-flow-alt:bottom-to-top;mso-fit-shape-to-text:t">
                    <w:txbxContent>
                      <w:p w14:paraId="5BB01592"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E94DFF" w:rsidRPr="00E94DFF">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07F665E6" w14:textId="77777777" w:rsidR="00A836A7" w:rsidRDefault="00A836A7" w:rsidP="00CD5226">
    <w:pPr>
      <w:pStyle w:val="Tytu"/>
      <w:spacing w:before="0" w:after="0"/>
      <w:jc w:val="right"/>
      <w:rPr>
        <w:rFonts w:ascii="Open Sans" w:hAnsi="Open Sans" w:cs="Open San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DABB6" w14:textId="37899EE3" w:rsidR="00A836A7" w:rsidRPr="002B5307" w:rsidRDefault="00623C47" w:rsidP="002B5307">
    <w:pPr>
      <w:tabs>
        <w:tab w:val="left" w:pos="1701"/>
      </w:tabs>
      <w:suppressAutoHyphens/>
      <w:spacing w:line="240" w:lineRule="atLeast"/>
      <w:rPr>
        <w:rFonts w:ascii="Open Sans" w:hAnsi="Open Sans" w:cs="Open Sans"/>
        <w:bCs/>
        <w:sz w:val="22"/>
        <w:szCs w:val="22"/>
      </w:rPr>
    </w:pPr>
    <w:sdt>
      <w:sdtPr>
        <w:rPr>
          <w:rFonts w:ascii="Open Sans" w:hAnsi="Open Sans" w:cs="Open Sans"/>
          <w:bCs/>
          <w:sz w:val="22"/>
          <w:szCs w:val="22"/>
        </w:rPr>
        <w:id w:val="-1047984507"/>
        <w:docPartObj>
          <w:docPartGallery w:val="Page Numbers (Margins)"/>
          <w:docPartUnique/>
        </w:docPartObj>
      </w:sdtPr>
      <w:sdtEndPr/>
      <w:sdtContent>
        <w:r w:rsidR="00A836A7">
          <w:rPr>
            <w:rFonts w:ascii="Open Sans" w:hAnsi="Open Sans" w:cs="Open Sans"/>
            <w:bCs/>
            <w:noProof/>
            <w:sz w:val="22"/>
            <w:szCs w:val="22"/>
          </w:rPr>
          <mc:AlternateContent>
            <mc:Choice Requires="wps">
              <w:drawing>
                <wp:anchor distT="0" distB="0" distL="114300" distR="114300" simplePos="0" relativeHeight="251659264" behindDoc="0" locked="0" layoutInCell="0" allowOverlap="1" wp14:anchorId="3222327B" wp14:editId="4B2A79A5">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wps:spPr>
                        <wps:txbx>
                          <w:txbxContent>
                            <w:p w14:paraId="48FB17F3"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0E08C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22327B" id="_x0000_s1027"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" o:allowincell="f" filled="f" stroked="f">
                  <v:textbox style="layout-flow:vertical;mso-layout-flow-alt:bottom-to-top;mso-fit-shape-to-text:t">
                    <w:txbxContent>
                      <w:p w14:paraId="48FB17F3"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0E08C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A836A7">
      <w:rPr>
        <w:rFonts w:ascii="Open Sans" w:hAnsi="Open Sans" w:cs="Open Sans"/>
        <w:bCs/>
        <w:sz w:val="22"/>
        <w:szCs w:val="22"/>
      </w:rPr>
      <w:tab/>
    </w:r>
    <w:r w:rsidR="00A836A7">
      <w:rPr>
        <w:noProof/>
      </w:rPr>
      <w:drawing>
        <wp:inline distT="0" distB="0" distL="0" distR="0" wp14:anchorId="64F772D2" wp14:editId="03FCCFD7">
          <wp:extent cx="5969635" cy="755188"/>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stownik Hewelianum 23-08-2018 color.png"/>
                  <pic:cNvPicPr/>
                </pic:nvPicPr>
                <pic:blipFill>
                  <a:blip r:embed="rId1">
                    <a:extLst>
                      <a:ext uri="{28A0092B-C50C-407E-A947-70E740481C1C}">
                        <a14:useLocalDpi xmlns:a14="http://schemas.microsoft.com/office/drawing/2010/main" val="0"/>
                      </a:ext>
                    </a:extLst>
                  </a:blip>
                  <a:stretch>
                    <a:fillRect/>
                  </a:stretch>
                </pic:blipFill>
                <pic:spPr>
                  <a:xfrm>
                    <a:off x="0" y="0"/>
                    <a:ext cx="5969635" cy="7551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730DDCE"/>
    <w:name w:val="WW8Num11"/>
    <w:lvl w:ilvl="0">
      <w:start w:val="1"/>
      <w:numFmt w:val="bullet"/>
      <w:lvlText w:val=""/>
      <w:lvlJc w:val="left"/>
      <w:pPr>
        <w:tabs>
          <w:tab w:val="num" w:pos="0"/>
        </w:tabs>
        <w:ind w:left="1428" w:hanging="360"/>
      </w:pPr>
      <w:rPr>
        <w:rFonts w:ascii="Wingdings" w:hAnsi="Wingdings" w:hint="default"/>
        <w:color w:val="auto"/>
        <w:sz w:val="22"/>
      </w:rPr>
    </w:lvl>
  </w:abstractNum>
  <w:abstractNum w:abstractNumId="1" w15:restartNumberingAfterBreak="0">
    <w:nsid w:val="00000005"/>
    <w:multiLevelType w:val="multilevel"/>
    <w:tmpl w:val="00000005"/>
    <w:name w:val="WW8Num5"/>
    <w:lvl w:ilvl="0">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7"/>
    <w:multiLevelType w:val="singleLevel"/>
    <w:tmpl w:val="8B4A081C"/>
    <w:name w:val="WW8Num52"/>
    <w:lvl w:ilvl="0">
      <w:start w:val="1"/>
      <w:numFmt w:val="decimal"/>
      <w:lvlText w:val="Załącznik Nr %1 do SIWZ"/>
      <w:lvlJc w:val="left"/>
      <w:pPr>
        <w:tabs>
          <w:tab w:val="num" w:pos="3240"/>
        </w:tabs>
        <w:ind w:left="3240" w:hanging="360"/>
      </w:pPr>
      <w:rPr>
        <w:rFonts w:cs="Times New Roman"/>
        <w:b w:val="0"/>
        <w:i/>
        <w:sz w:val="20"/>
        <w:szCs w:val="20"/>
      </w:rPr>
    </w:lvl>
  </w:abstractNum>
  <w:abstractNum w:abstractNumId="3" w15:restartNumberingAfterBreak="0">
    <w:nsid w:val="0000000D"/>
    <w:multiLevelType w:val="multilevel"/>
    <w:tmpl w:val="DDC44ECE"/>
    <w:name w:val="WW8Num23"/>
    <w:lvl w:ilvl="0">
      <w:start w:val="1"/>
      <w:numFmt w:val="decimal"/>
      <w:lvlText w:val="%1."/>
      <w:lvlJc w:val="left"/>
      <w:pPr>
        <w:tabs>
          <w:tab w:val="num" w:pos="0"/>
        </w:tabs>
        <w:ind w:left="502" w:hanging="360"/>
      </w:pPr>
      <w:rPr>
        <w:rFonts w:ascii="Trebuchet MS" w:hAnsi="Trebuchet MS" w:cs="Trebuchet MS" w:hint="default"/>
        <w:sz w:val="22"/>
        <w:szCs w:val="22"/>
      </w:rPr>
    </w:lvl>
    <w:lvl w:ilvl="1">
      <w:start w:val="1"/>
      <w:numFmt w:val="decimal"/>
      <w:lvlText w:val="%1.%2."/>
      <w:lvlJc w:val="left"/>
      <w:pPr>
        <w:tabs>
          <w:tab w:val="num" w:pos="708"/>
        </w:tabs>
        <w:ind w:left="960" w:hanging="360"/>
      </w:pPr>
      <w:rPr>
        <w:rFonts w:ascii="Trebuchet MS" w:hAnsi="Trebuchet MS" w:cs="Trebuchet MS" w:hint="default"/>
        <w:sz w:val="22"/>
        <w:szCs w:val="22"/>
      </w:rPr>
    </w:lvl>
    <w:lvl w:ilvl="2">
      <w:start w:val="1"/>
      <w:numFmt w:val="decimal"/>
      <w:lvlText w:val="%1.%2.%3."/>
      <w:lvlJc w:val="left"/>
      <w:pPr>
        <w:tabs>
          <w:tab w:val="num" w:pos="-1058"/>
        </w:tabs>
        <w:ind w:left="862" w:hanging="720"/>
      </w:pPr>
      <w:rPr>
        <w:rFonts w:cs="Times New Roman" w:hint="default"/>
        <w:b w:val="0"/>
        <w:color w:val="auto"/>
        <w:sz w:val="24"/>
        <w:szCs w:val="24"/>
      </w:rPr>
    </w:lvl>
    <w:lvl w:ilvl="3">
      <w:start w:val="1"/>
      <w:numFmt w:val="decimal"/>
      <w:lvlText w:val="%1.%2.%3.%4."/>
      <w:lvlJc w:val="left"/>
      <w:pPr>
        <w:tabs>
          <w:tab w:val="num" w:pos="0"/>
        </w:tabs>
        <w:ind w:left="2520" w:hanging="720"/>
      </w:pPr>
      <w:rPr>
        <w:rFonts w:ascii="Trebuchet MS" w:hAnsi="Trebuchet MS" w:cs="Trebuchet MS" w:hint="default"/>
        <w:sz w:val="22"/>
        <w:szCs w:val="22"/>
      </w:rPr>
    </w:lvl>
    <w:lvl w:ilvl="4">
      <w:start w:val="1"/>
      <w:numFmt w:val="decimal"/>
      <w:lvlText w:val="%1.%2.%3.%4.%5."/>
      <w:lvlJc w:val="left"/>
      <w:pPr>
        <w:tabs>
          <w:tab w:val="num" w:pos="0"/>
        </w:tabs>
        <w:ind w:left="3480" w:hanging="1080"/>
      </w:pPr>
      <w:rPr>
        <w:rFonts w:ascii="Trebuchet MS" w:hAnsi="Trebuchet MS" w:cs="Trebuchet MS" w:hint="default"/>
        <w:sz w:val="22"/>
        <w:szCs w:val="22"/>
      </w:rPr>
    </w:lvl>
    <w:lvl w:ilvl="5">
      <w:start w:val="1"/>
      <w:numFmt w:val="decimal"/>
      <w:lvlText w:val="%1.%2.%3.%4.%5.%6."/>
      <w:lvlJc w:val="left"/>
      <w:pPr>
        <w:tabs>
          <w:tab w:val="num" w:pos="0"/>
        </w:tabs>
        <w:ind w:left="4080" w:hanging="1080"/>
      </w:pPr>
      <w:rPr>
        <w:rFonts w:ascii="Trebuchet MS" w:hAnsi="Trebuchet MS" w:cs="Trebuchet MS" w:hint="default"/>
        <w:sz w:val="22"/>
        <w:szCs w:val="22"/>
      </w:rPr>
    </w:lvl>
    <w:lvl w:ilvl="6">
      <w:start w:val="1"/>
      <w:numFmt w:val="decimal"/>
      <w:lvlText w:val="%1.%2.%3.%4.%5.%6.%7."/>
      <w:lvlJc w:val="left"/>
      <w:pPr>
        <w:tabs>
          <w:tab w:val="num" w:pos="0"/>
        </w:tabs>
        <w:ind w:left="5040" w:hanging="1440"/>
      </w:pPr>
      <w:rPr>
        <w:rFonts w:ascii="Trebuchet MS" w:hAnsi="Trebuchet MS" w:cs="Trebuchet MS" w:hint="default"/>
        <w:sz w:val="22"/>
        <w:szCs w:val="22"/>
      </w:rPr>
    </w:lvl>
    <w:lvl w:ilvl="7">
      <w:start w:val="1"/>
      <w:numFmt w:val="decimal"/>
      <w:lvlText w:val="%1.%2.%3.%4.%5.%6.%7.%8."/>
      <w:lvlJc w:val="left"/>
      <w:pPr>
        <w:tabs>
          <w:tab w:val="num" w:pos="0"/>
        </w:tabs>
        <w:ind w:left="5640" w:hanging="1440"/>
      </w:pPr>
      <w:rPr>
        <w:rFonts w:ascii="Trebuchet MS" w:hAnsi="Trebuchet MS" w:cs="Trebuchet MS" w:hint="default"/>
        <w:sz w:val="22"/>
        <w:szCs w:val="22"/>
      </w:rPr>
    </w:lvl>
    <w:lvl w:ilvl="8">
      <w:start w:val="1"/>
      <w:numFmt w:val="decimal"/>
      <w:lvlText w:val="%1.%2.%3.%4.%5.%6.%7.%8.%9."/>
      <w:lvlJc w:val="left"/>
      <w:pPr>
        <w:tabs>
          <w:tab w:val="num" w:pos="0"/>
        </w:tabs>
        <w:ind w:left="6600" w:hanging="1800"/>
      </w:pPr>
      <w:rPr>
        <w:rFonts w:ascii="Trebuchet MS" w:hAnsi="Trebuchet MS" w:cs="Trebuchet MS" w:hint="default"/>
        <w:sz w:val="22"/>
        <w:szCs w:val="22"/>
      </w:rPr>
    </w:lvl>
  </w:abstractNum>
  <w:abstractNum w:abstractNumId="4" w15:restartNumberingAfterBreak="0">
    <w:nsid w:val="0000000E"/>
    <w:multiLevelType w:val="singleLevel"/>
    <w:tmpl w:val="0000000E"/>
    <w:name w:val="WW8Num24"/>
    <w:lvl w:ilvl="0">
      <w:start w:val="1"/>
      <w:numFmt w:val="bullet"/>
      <w:lvlText w:val=""/>
      <w:lvlJc w:val="left"/>
      <w:pPr>
        <w:tabs>
          <w:tab w:val="num" w:pos="0"/>
        </w:tabs>
        <w:ind w:left="1428" w:hanging="360"/>
      </w:pPr>
      <w:rPr>
        <w:rFonts w:ascii="Wingdings" w:hAnsi="Wingdings" w:hint="default"/>
      </w:rPr>
    </w:lvl>
  </w:abstractNum>
  <w:abstractNum w:abstractNumId="5" w15:restartNumberingAfterBreak="0">
    <w:nsid w:val="0000000F"/>
    <w:multiLevelType w:val="singleLevel"/>
    <w:tmpl w:val="0000000F"/>
    <w:name w:val="WW8Num26"/>
    <w:lvl w:ilvl="0">
      <w:numFmt w:val="bullet"/>
      <w:lvlText w:val="■"/>
      <w:lvlJc w:val="left"/>
      <w:pPr>
        <w:tabs>
          <w:tab w:val="num" w:pos="0"/>
        </w:tabs>
        <w:ind w:left="2508" w:hanging="360"/>
      </w:pPr>
      <w:rPr>
        <w:rFonts w:ascii="Arial" w:hAnsi="Arial" w:hint="default"/>
      </w:rPr>
    </w:lvl>
  </w:abstractNum>
  <w:abstractNum w:abstractNumId="6" w15:restartNumberingAfterBreak="0">
    <w:nsid w:val="00000010"/>
    <w:multiLevelType w:val="singleLevel"/>
    <w:tmpl w:val="A7F26BE0"/>
    <w:name w:val="WW8Num27"/>
    <w:lvl w:ilvl="0">
      <w:start w:val="3"/>
      <w:numFmt w:val="bullet"/>
      <w:lvlText w:val="-"/>
      <w:lvlJc w:val="left"/>
      <w:pPr>
        <w:tabs>
          <w:tab w:val="num" w:pos="1211"/>
        </w:tabs>
        <w:ind w:left="1211" w:hanging="360"/>
      </w:pPr>
      <w:rPr>
        <w:rFonts w:ascii="Times New Roman" w:hAnsi="Times New Roman" w:hint="default"/>
        <w:color w:val="auto"/>
        <w:sz w:val="22"/>
      </w:rPr>
    </w:lvl>
  </w:abstractNum>
  <w:abstractNum w:abstractNumId="7" w15:restartNumberingAfterBreak="0">
    <w:nsid w:val="00000018"/>
    <w:multiLevelType w:val="singleLevel"/>
    <w:tmpl w:val="00000018"/>
    <w:name w:val="WW8Num36"/>
    <w:lvl w:ilvl="0">
      <w:start w:val="4"/>
      <w:numFmt w:val="bullet"/>
      <w:lvlText w:val="-"/>
      <w:lvlJc w:val="left"/>
      <w:pPr>
        <w:tabs>
          <w:tab w:val="num" w:pos="960"/>
        </w:tabs>
        <w:ind w:left="960" w:hanging="360"/>
      </w:pPr>
      <w:rPr>
        <w:rFonts w:ascii="Times New Roman" w:hAnsi="Times New Roman" w:hint="default"/>
      </w:rPr>
    </w:lvl>
  </w:abstractNum>
  <w:abstractNum w:abstractNumId="8" w15:restartNumberingAfterBreak="0">
    <w:nsid w:val="0000001C"/>
    <w:multiLevelType w:val="singleLevel"/>
    <w:tmpl w:val="0000001C"/>
    <w:name w:val="WW8Num41"/>
    <w:lvl w:ilvl="0">
      <w:start w:val="1"/>
      <w:numFmt w:val="decimal"/>
      <w:lvlText w:val="%1)"/>
      <w:lvlJc w:val="left"/>
      <w:pPr>
        <w:tabs>
          <w:tab w:val="num" w:pos="0"/>
        </w:tabs>
        <w:ind w:left="720" w:hanging="360"/>
      </w:pPr>
      <w:rPr>
        <w:rFonts w:ascii="Trebuchet MS" w:hAnsi="Trebuchet MS" w:cs="Arial"/>
        <w:color w:val="000000"/>
        <w:sz w:val="22"/>
        <w:szCs w:val="22"/>
      </w:rPr>
    </w:lvl>
  </w:abstractNum>
  <w:abstractNum w:abstractNumId="9" w15:restartNumberingAfterBreak="0">
    <w:nsid w:val="0000001D"/>
    <w:multiLevelType w:val="multilevel"/>
    <w:tmpl w:val="0000001D"/>
    <w:name w:val="WW8Num42"/>
    <w:lvl w:ilvl="0">
      <w:start w:val="1"/>
      <w:numFmt w:val="decimal"/>
      <w:lvlText w:val="%1)"/>
      <w:lvlJc w:val="left"/>
      <w:pPr>
        <w:tabs>
          <w:tab w:val="num" w:pos="0"/>
        </w:tabs>
        <w:ind w:left="360" w:hanging="360"/>
      </w:pPr>
      <w:rPr>
        <w:rFonts w:ascii="Trebuchet MS" w:eastAsia="Univers-BoldPL" w:hAnsi="Trebuchet MS" w:cs="Trebuchet MS" w:hint="default"/>
        <w:color w:val="000000"/>
        <w:sz w:val="22"/>
        <w:szCs w:val="22"/>
      </w:rPr>
    </w:lvl>
    <w:lvl w:ilvl="1">
      <w:start w:val="1"/>
      <w:numFmt w:val="decimal"/>
      <w:lvlText w:val="%1.%2."/>
      <w:lvlJc w:val="left"/>
      <w:pPr>
        <w:tabs>
          <w:tab w:val="num" w:pos="0"/>
        </w:tabs>
        <w:ind w:left="960" w:hanging="360"/>
      </w:pPr>
      <w:rPr>
        <w:rFonts w:ascii="Trebuchet MS" w:eastAsia="Univers-BoldPL" w:hAnsi="Trebuchet MS" w:cs="Trebuchet MS" w:hint="default"/>
        <w:color w:val="000000"/>
        <w:sz w:val="22"/>
        <w:szCs w:val="22"/>
      </w:rPr>
    </w:lvl>
    <w:lvl w:ilvl="2">
      <w:start w:val="1"/>
      <w:numFmt w:val="decimal"/>
      <w:lvlText w:val="%1.%2.%3."/>
      <w:lvlJc w:val="left"/>
      <w:pPr>
        <w:tabs>
          <w:tab w:val="num" w:pos="0"/>
        </w:tabs>
        <w:ind w:left="1920" w:hanging="720"/>
      </w:pPr>
      <w:rPr>
        <w:rFonts w:cs="Times New Roman" w:hint="default"/>
        <w:b w:val="0"/>
        <w:sz w:val="24"/>
        <w:szCs w:val="24"/>
      </w:rPr>
    </w:lvl>
    <w:lvl w:ilvl="3">
      <w:start w:val="1"/>
      <w:numFmt w:val="decimal"/>
      <w:lvlText w:val="%1.%2.%3.%4."/>
      <w:lvlJc w:val="left"/>
      <w:pPr>
        <w:tabs>
          <w:tab w:val="num" w:pos="0"/>
        </w:tabs>
        <w:ind w:left="2520" w:hanging="720"/>
      </w:pPr>
      <w:rPr>
        <w:rFonts w:ascii="Trebuchet MS" w:eastAsia="Univers-BoldPL" w:hAnsi="Trebuchet MS" w:cs="Trebuchet MS" w:hint="default"/>
        <w:color w:val="000000"/>
        <w:sz w:val="22"/>
        <w:szCs w:val="22"/>
      </w:rPr>
    </w:lvl>
    <w:lvl w:ilvl="4">
      <w:start w:val="1"/>
      <w:numFmt w:val="decimal"/>
      <w:lvlText w:val="%1.%2.%3.%4.%5."/>
      <w:lvlJc w:val="left"/>
      <w:pPr>
        <w:tabs>
          <w:tab w:val="num" w:pos="0"/>
        </w:tabs>
        <w:ind w:left="3480" w:hanging="1080"/>
      </w:pPr>
      <w:rPr>
        <w:rFonts w:ascii="Trebuchet MS" w:eastAsia="Univers-BoldPL" w:hAnsi="Trebuchet MS" w:cs="Trebuchet MS" w:hint="default"/>
        <w:color w:val="000000"/>
        <w:sz w:val="22"/>
        <w:szCs w:val="22"/>
      </w:rPr>
    </w:lvl>
    <w:lvl w:ilvl="5">
      <w:start w:val="1"/>
      <w:numFmt w:val="decimal"/>
      <w:lvlText w:val="%1.%2.%3.%4.%5.%6."/>
      <w:lvlJc w:val="left"/>
      <w:pPr>
        <w:tabs>
          <w:tab w:val="num" w:pos="0"/>
        </w:tabs>
        <w:ind w:left="4080" w:hanging="1080"/>
      </w:pPr>
      <w:rPr>
        <w:rFonts w:ascii="Trebuchet MS" w:eastAsia="Univers-BoldPL" w:hAnsi="Trebuchet MS" w:cs="Trebuchet MS" w:hint="default"/>
        <w:color w:val="000000"/>
        <w:sz w:val="22"/>
        <w:szCs w:val="22"/>
      </w:rPr>
    </w:lvl>
    <w:lvl w:ilvl="6">
      <w:start w:val="1"/>
      <w:numFmt w:val="decimal"/>
      <w:lvlText w:val="%1.%2.%3.%4.%5.%6.%7."/>
      <w:lvlJc w:val="left"/>
      <w:pPr>
        <w:tabs>
          <w:tab w:val="num" w:pos="0"/>
        </w:tabs>
        <w:ind w:left="5040" w:hanging="1440"/>
      </w:pPr>
      <w:rPr>
        <w:rFonts w:ascii="Trebuchet MS" w:eastAsia="Univers-BoldPL" w:hAnsi="Trebuchet MS" w:cs="Trebuchet MS" w:hint="default"/>
        <w:color w:val="000000"/>
        <w:sz w:val="22"/>
        <w:szCs w:val="22"/>
      </w:rPr>
    </w:lvl>
    <w:lvl w:ilvl="7">
      <w:start w:val="1"/>
      <w:numFmt w:val="decimal"/>
      <w:lvlText w:val="%1.%2.%3.%4.%5.%6.%7.%8."/>
      <w:lvlJc w:val="left"/>
      <w:pPr>
        <w:tabs>
          <w:tab w:val="num" w:pos="0"/>
        </w:tabs>
        <w:ind w:left="5640" w:hanging="1440"/>
      </w:pPr>
      <w:rPr>
        <w:rFonts w:ascii="Trebuchet MS" w:eastAsia="Univers-BoldPL" w:hAnsi="Trebuchet MS" w:cs="Trebuchet MS" w:hint="default"/>
        <w:color w:val="000000"/>
        <w:sz w:val="22"/>
        <w:szCs w:val="22"/>
      </w:rPr>
    </w:lvl>
    <w:lvl w:ilvl="8">
      <w:start w:val="1"/>
      <w:numFmt w:val="decimal"/>
      <w:lvlText w:val="%1.%2.%3.%4.%5.%6.%7.%8.%9."/>
      <w:lvlJc w:val="left"/>
      <w:pPr>
        <w:tabs>
          <w:tab w:val="num" w:pos="0"/>
        </w:tabs>
        <w:ind w:left="6600" w:hanging="1800"/>
      </w:pPr>
      <w:rPr>
        <w:rFonts w:ascii="Trebuchet MS" w:eastAsia="Univers-BoldPL" w:hAnsi="Trebuchet MS" w:cs="Trebuchet MS" w:hint="default"/>
        <w:color w:val="000000"/>
        <w:sz w:val="22"/>
        <w:szCs w:val="22"/>
      </w:rPr>
    </w:lvl>
  </w:abstractNum>
  <w:abstractNum w:abstractNumId="10" w15:restartNumberingAfterBreak="0">
    <w:nsid w:val="00000021"/>
    <w:multiLevelType w:val="singleLevel"/>
    <w:tmpl w:val="00000021"/>
    <w:name w:val="WW8Num51"/>
    <w:lvl w:ilvl="0">
      <w:start w:val="1"/>
      <w:numFmt w:val="upperRoman"/>
      <w:lvlText w:val="%1."/>
      <w:lvlJc w:val="left"/>
      <w:pPr>
        <w:tabs>
          <w:tab w:val="num" w:pos="-142"/>
        </w:tabs>
        <w:ind w:left="720" w:hanging="720"/>
      </w:pPr>
      <w:rPr>
        <w:rFonts w:cs="Times New Roman" w:hint="default"/>
      </w:rPr>
    </w:lvl>
  </w:abstractNum>
  <w:abstractNum w:abstractNumId="11" w15:restartNumberingAfterBreak="0">
    <w:nsid w:val="013D1E91"/>
    <w:multiLevelType w:val="hybridMultilevel"/>
    <w:tmpl w:val="8752DB32"/>
    <w:lvl w:ilvl="0" w:tplc="B5D4F7F0">
      <w:start w:val="1"/>
      <w:numFmt w:val="lowerLetter"/>
      <w:lvlText w:val="(%1)"/>
      <w:lvlJc w:val="left"/>
      <w:pPr>
        <w:tabs>
          <w:tab w:val="num" w:pos="907"/>
        </w:tabs>
        <w:ind w:left="907" w:hanging="907"/>
      </w:pPr>
      <w:rPr>
        <w:rFonts w:ascii="Verdana" w:hAnsi="Verdana" w:cs="Times New Roman" w:hint="default"/>
        <w:sz w:val="22"/>
        <w:szCs w:val="22"/>
      </w:rPr>
    </w:lvl>
    <w:lvl w:ilvl="1" w:tplc="D706B492">
      <w:start w:val="1"/>
      <w:numFmt w:val="lowerRoman"/>
      <w:lvlText w:val="(%2)"/>
      <w:lvlJc w:val="left"/>
      <w:pPr>
        <w:tabs>
          <w:tab w:val="num" w:pos="1474"/>
        </w:tabs>
        <w:ind w:left="1474" w:hanging="567"/>
      </w:pPr>
      <w:rPr>
        <w:rFonts w:ascii="Verdana" w:hAnsi="Verdana" w:cs="Aria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3463752"/>
    <w:multiLevelType w:val="hybridMultilevel"/>
    <w:tmpl w:val="11FC5BB8"/>
    <w:lvl w:ilvl="0" w:tplc="B4C09D3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B32A7C"/>
    <w:multiLevelType w:val="hybridMultilevel"/>
    <w:tmpl w:val="B20E5802"/>
    <w:lvl w:ilvl="0" w:tplc="B9A80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4B6EE5"/>
    <w:multiLevelType w:val="hybridMultilevel"/>
    <w:tmpl w:val="50A2BD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861A10"/>
    <w:multiLevelType w:val="multilevel"/>
    <w:tmpl w:val="9E942522"/>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0C5B2C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2"/>
      </w:rPr>
    </w:lvl>
    <w:lvl w:ilvl="2">
      <w:start w:val="1"/>
      <w:numFmt w:val="decimal"/>
      <w:lvlText w:val="%1.%2.%3."/>
      <w:lvlJc w:val="left"/>
      <w:pPr>
        <w:ind w:left="1224" w:hanging="504"/>
      </w:pPr>
      <w:rPr>
        <w:rFonts w:hint="default"/>
        <w:b w:val="0"/>
        <w:i w:val="0"/>
        <w:sz w:val="20"/>
        <w:szCs w:val="20"/>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C7D4225"/>
    <w:multiLevelType w:val="hybridMultilevel"/>
    <w:tmpl w:val="85743BD0"/>
    <w:lvl w:ilvl="0" w:tplc="278A2192">
      <w:start w:val="2"/>
      <w:numFmt w:val="decimal"/>
      <w:lvlText w:val="%1."/>
      <w:lvlJc w:val="left"/>
      <w:pPr>
        <w:ind w:left="760" w:hanging="240"/>
      </w:pPr>
      <w:rPr>
        <w:rFonts w:hint="default"/>
        <w:spacing w:val="-2"/>
        <w:w w:val="100"/>
        <w:lang w:val="pl-PL" w:eastAsia="en-US" w:bidi="ar-SA"/>
      </w:rPr>
    </w:lvl>
    <w:lvl w:ilvl="1" w:tplc="57D60D58">
      <w:numFmt w:val="bullet"/>
      <w:lvlText w:val="•"/>
      <w:lvlJc w:val="left"/>
      <w:pPr>
        <w:ind w:left="1692" w:hanging="240"/>
      </w:pPr>
      <w:rPr>
        <w:rFonts w:hint="default"/>
        <w:lang w:val="pl-PL" w:eastAsia="en-US" w:bidi="ar-SA"/>
      </w:rPr>
    </w:lvl>
    <w:lvl w:ilvl="2" w:tplc="3E52357A">
      <w:numFmt w:val="bullet"/>
      <w:lvlText w:val="•"/>
      <w:lvlJc w:val="left"/>
      <w:pPr>
        <w:ind w:left="2625" w:hanging="240"/>
      </w:pPr>
      <w:rPr>
        <w:rFonts w:hint="default"/>
        <w:lang w:val="pl-PL" w:eastAsia="en-US" w:bidi="ar-SA"/>
      </w:rPr>
    </w:lvl>
    <w:lvl w:ilvl="3" w:tplc="FDA40348">
      <w:numFmt w:val="bullet"/>
      <w:lvlText w:val="•"/>
      <w:lvlJc w:val="left"/>
      <w:pPr>
        <w:ind w:left="3557" w:hanging="240"/>
      </w:pPr>
      <w:rPr>
        <w:rFonts w:hint="default"/>
        <w:lang w:val="pl-PL" w:eastAsia="en-US" w:bidi="ar-SA"/>
      </w:rPr>
    </w:lvl>
    <w:lvl w:ilvl="4" w:tplc="61E60E62">
      <w:numFmt w:val="bullet"/>
      <w:lvlText w:val="•"/>
      <w:lvlJc w:val="left"/>
      <w:pPr>
        <w:ind w:left="4490" w:hanging="240"/>
      </w:pPr>
      <w:rPr>
        <w:rFonts w:hint="default"/>
        <w:lang w:val="pl-PL" w:eastAsia="en-US" w:bidi="ar-SA"/>
      </w:rPr>
    </w:lvl>
    <w:lvl w:ilvl="5" w:tplc="0734B5FC">
      <w:numFmt w:val="bullet"/>
      <w:lvlText w:val="•"/>
      <w:lvlJc w:val="left"/>
      <w:pPr>
        <w:ind w:left="5423" w:hanging="240"/>
      </w:pPr>
      <w:rPr>
        <w:rFonts w:hint="default"/>
        <w:lang w:val="pl-PL" w:eastAsia="en-US" w:bidi="ar-SA"/>
      </w:rPr>
    </w:lvl>
    <w:lvl w:ilvl="6" w:tplc="32C055B4">
      <w:numFmt w:val="bullet"/>
      <w:lvlText w:val="•"/>
      <w:lvlJc w:val="left"/>
      <w:pPr>
        <w:ind w:left="6355" w:hanging="240"/>
      </w:pPr>
      <w:rPr>
        <w:rFonts w:hint="default"/>
        <w:lang w:val="pl-PL" w:eastAsia="en-US" w:bidi="ar-SA"/>
      </w:rPr>
    </w:lvl>
    <w:lvl w:ilvl="7" w:tplc="404AAED6">
      <w:numFmt w:val="bullet"/>
      <w:lvlText w:val="•"/>
      <w:lvlJc w:val="left"/>
      <w:pPr>
        <w:ind w:left="7288" w:hanging="240"/>
      </w:pPr>
      <w:rPr>
        <w:rFonts w:hint="default"/>
        <w:lang w:val="pl-PL" w:eastAsia="en-US" w:bidi="ar-SA"/>
      </w:rPr>
    </w:lvl>
    <w:lvl w:ilvl="8" w:tplc="C7A241F2">
      <w:numFmt w:val="bullet"/>
      <w:lvlText w:val="•"/>
      <w:lvlJc w:val="left"/>
      <w:pPr>
        <w:ind w:left="8221" w:hanging="240"/>
      </w:pPr>
      <w:rPr>
        <w:rFonts w:hint="default"/>
        <w:lang w:val="pl-PL" w:eastAsia="en-US" w:bidi="ar-SA"/>
      </w:rPr>
    </w:lvl>
  </w:abstractNum>
  <w:abstractNum w:abstractNumId="18" w15:restartNumberingAfterBreak="0">
    <w:nsid w:val="0C9B4C88"/>
    <w:multiLevelType w:val="hybridMultilevel"/>
    <w:tmpl w:val="3D7887E4"/>
    <w:lvl w:ilvl="0" w:tplc="CB9A6550">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CD48DB"/>
    <w:multiLevelType w:val="multilevel"/>
    <w:tmpl w:val="3DF651C4"/>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Verdana" w:eastAsia="Times New Roman" w:hAnsi="Verdana"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20" w15:restartNumberingAfterBreak="0">
    <w:nsid w:val="0E102FD4"/>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0E3242DC"/>
    <w:multiLevelType w:val="hybridMultilevel"/>
    <w:tmpl w:val="7646B84C"/>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DC3387"/>
    <w:multiLevelType w:val="hybridMultilevel"/>
    <w:tmpl w:val="1AA0CC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1046C3F"/>
    <w:multiLevelType w:val="hybridMultilevel"/>
    <w:tmpl w:val="D466D654"/>
    <w:lvl w:ilvl="0" w:tplc="96E65CCC">
      <w:start w:val="1"/>
      <w:numFmt w:val="lowerLetter"/>
      <w:lvlText w:val="%1)"/>
      <w:lvlJc w:val="left"/>
      <w:pPr>
        <w:ind w:left="1364" w:hanging="360"/>
      </w:pPr>
      <w:rPr>
        <w:rFonts w:cs="Times New Roman"/>
        <w:b/>
        <w:bCs/>
      </w:rPr>
    </w:lvl>
    <w:lvl w:ilvl="1" w:tplc="04150011">
      <w:start w:val="1"/>
      <w:numFmt w:val="decimal"/>
      <w:lvlText w:val="%2)"/>
      <w:lvlJc w:val="left"/>
      <w:pPr>
        <w:tabs>
          <w:tab w:val="num" w:pos="2084"/>
        </w:tabs>
        <w:ind w:left="2084" w:hanging="360"/>
      </w:pPr>
      <w:rPr>
        <w:rFonts w:hint="default"/>
        <w:b/>
      </w:rPr>
    </w:lvl>
    <w:lvl w:ilvl="2" w:tplc="FE4651E8">
      <w:start w:val="1"/>
      <w:numFmt w:val="decimal"/>
      <w:lvlText w:val="%3."/>
      <w:lvlJc w:val="left"/>
      <w:pPr>
        <w:ind w:left="2984" w:hanging="360"/>
      </w:pPr>
      <w:rPr>
        <w:rFonts w:cs="Times New Roman" w:hint="default"/>
      </w:rPr>
    </w:lvl>
    <w:lvl w:ilvl="3" w:tplc="0415000F">
      <w:start w:val="1"/>
      <w:numFmt w:val="decimal"/>
      <w:lvlText w:val="%4."/>
      <w:lvlJc w:val="left"/>
      <w:pPr>
        <w:ind w:left="3524" w:hanging="360"/>
      </w:pPr>
      <w:rPr>
        <w:rFonts w:cs="Times New Roman"/>
      </w:rPr>
    </w:lvl>
    <w:lvl w:ilvl="4" w:tplc="04150019">
      <w:start w:val="1"/>
      <w:numFmt w:val="lowerLetter"/>
      <w:lvlText w:val="%5."/>
      <w:lvlJc w:val="left"/>
      <w:pPr>
        <w:ind w:left="4244" w:hanging="360"/>
      </w:pPr>
      <w:rPr>
        <w:rFonts w:cs="Times New Roman"/>
      </w:rPr>
    </w:lvl>
    <w:lvl w:ilvl="5" w:tplc="0415001B">
      <w:start w:val="1"/>
      <w:numFmt w:val="lowerRoman"/>
      <w:lvlText w:val="%6."/>
      <w:lvlJc w:val="right"/>
      <w:pPr>
        <w:ind w:left="4964" w:hanging="180"/>
      </w:pPr>
      <w:rPr>
        <w:rFonts w:cs="Times New Roman"/>
      </w:rPr>
    </w:lvl>
    <w:lvl w:ilvl="6" w:tplc="0415000F">
      <w:start w:val="1"/>
      <w:numFmt w:val="decimal"/>
      <w:lvlText w:val="%7."/>
      <w:lvlJc w:val="left"/>
      <w:pPr>
        <w:ind w:left="5684" w:hanging="360"/>
      </w:pPr>
      <w:rPr>
        <w:rFonts w:cs="Times New Roman"/>
      </w:rPr>
    </w:lvl>
    <w:lvl w:ilvl="7" w:tplc="04150019">
      <w:start w:val="1"/>
      <w:numFmt w:val="lowerLetter"/>
      <w:lvlText w:val="%8."/>
      <w:lvlJc w:val="left"/>
      <w:pPr>
        <w:ind w:left="6404" w:hanging="360"/>
      </w:pPr>
      <w:rPr>
        <w:rFonts w:cs="Times New Roman"/>
      </w:rPr>
    </w:lvl>
    <w:lvl w:ilvl="8" w:tplc="0415001B">
      <w:start w:val="1"/>
      <w:numFmt w:val="lowerRoman"/>
      <w:lvlText w:val="%9."/>
      <w:lvlJc w:val="right"/>
      <w:pPr>
        <w:ind w:left="7124" w:hanging="180"/>
      </w:pPr>
      <w:rPr>
        <w:rFonts w:cs="Times New Roman"/>
      </w:rPr>
    </w:lvl>
  </w:abstractNum>
  <w:abstractNum w:abstractNumId="24" w15:restartNumberingAfterBreak="0">
    <w:nsid w:val="11C27E74"/>
    <w:multiLevelType w:val="hybridMultilevel"/>
    <w:tmpl w:val="DC72B4A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2DE1038"/>
    <w:multiLevelType w:val="multilevel"/>
    <w:tmpl w:val="EC8C773C"/>
    <w:name w:val="Umowa23"/>
    <w:lvl w:ilvl="0">
      <w:start w:val="1"/>
      <w:numFmt w:val="decimal"/>
      <w:lvlText w:val="§ %1"/>
      <w:lvlJc w:val="left"/>
      <w:pPr>
        <w:ind w:left="7589" w:hanging="360"/>
      </w:pPr>
      <w:rPr>
        <w:rFonts w:hint="default"/>
      </w:rPr>
    </w:lvl>
    <w:lvl w:ilvl="1">
      <w:start w:val="1"/>
      <w:numFmt w:val="lowerLetter"/>
      <w:lvlText w:val="%2)"/>
      <w:lvlJc w:val="left"/>
      <w:pPr>
        <w:ind w:left="2845" w:hanging="360"/>
      </w:pPr>
      <w:rPr>
        <w:rFonts w:hint="default"/>
      </w:rPr>
    </w:lvl>
    <w:lvl w:ilvl="2">
      <w:start w:val="1"/>
      <w:numFmt w:val="lowerRoman"/>
      <w:lvlText w:val="%3)"/>
      <w:lvlJc w:val="left"/>
      <w:pPr>
        <w:ind w:left="3205" w:hanging="360"/>
      </w:pPr>
      <w:rPr>
        <w:rFonts w:hint="default"/>
      </w:rPr>
    </w:lvl>
    <w:lvl w:ilvl="3">
      <w:start w:val="1"/>
      <w:numFmt w:val="decimal"/>
      <w:lvlText w:val="(%4)"/>
      <w:lvlJc w:val="left"/>
      <w:pPr>
        <w:ind w:left="3565" w:hanging="360"/>
      </w:pPr>
      <w:rPr>
        <w:rFonts w:hint="default"/>
      </w:rPr>
    </w:lvl>
    <w:lvl w:ilvl="4">
      <w:start w:val="1"/>
      <w:numFmt w:val="lowerLetter"/>
      <w:lvlText w:val="(%5)"/>
      <w:lvlJc w:val="left"/>
      <w:pPr>
        <w:ind w:left="3925" w:hanging="360"/>
      </w:pPr>
      <w:rPr>
        <w:rFonts w:hint="default"/>
      </w:rPr>
    </w:lvl>
    <w:lvl w:ilvl="5">
      <w:start w:val="1"/>
      <w:numFmt w:val="lowerRoman"/>
      <w:lvlText w:val="(%6)"/>
      <w:lvlJc w:val="left"/>
      <w:pPr>
        <w:ind w:left="4285" w:hanging="360"/>
      </w:pPr>
      <w:rPr>
        <w:rFonts w:hint="default"/>
      </w:rPr>
    </w:lvl>
    <w:lvl w:ilvl="6">
      <w:start w:val="1"/>
      <w:numFmt w:val="decimal"/>
      <w:lvlText w:val="%7."/>
      <w:lvlJc w:val="left"/>
      <w:pPr>
        <w:ind w:left="4645" w:hanging="360"/>
      </w:pPr>
      <w:rPr>
        <w:rFonts w:hint="default"/>
      </w:rPr>
    </w:lvl>
    <w:lvl w:ilvl="7">
      <w:start w:val="1"/>
      <w:numFmt w:val="lowerLetter"/>
      <w:lvlText w:val="%8."/>
      <w:lvlJc w:val="left"/>
      <w:pPr>
        <w:ind w:left="5005" w:hanging="360"/>
      </w:pPr>
      <w:rPr>
        <w:rFonts w:hint="default"/>
      </w:rPr>
    </w:lvl>
    <w:lvl w:ilvl="8">
      <w:start w:val="1"/>
      <w:numFmt w:val="lowerRoman"/>
      <w:lvlText w:val="%9."/>
      <w:lvlJc w:val="left"/>
      <w:pPr>
        <w:ind w:left="5365" w:hanging="360"/>
      </w:pPr>
      <w:rPr>
        <w:rFonts w:hint="default"/>
      </w:rPr>
    </w:lvl>
  </w:abstractNum>
  <w:abstractNum w:abstractNumId="26" w15:restartNumberingAfterBreak="0">
    <w:nsid w:val="13A026D6"/>
    <w:multiLevelType w:val="hybridMultilevel"/>
    <w:tmpl w:val="10A85ED8"/>
    <w:lvl w:ilvl="0" w:tplc="034E051C">
      <w:start w:val="1"/>
      <w:numFmt w:val="decimal"/>
      <w:lvlText w:val="%1."/>
      <w:lvlJc w:val="left"/>
      <w:pPr>
        <w:ind w:left="1845" w:hanging="360"/>
      </w:pPr>
      <w:rPr>
        <w:rFonts w:cs="Times New Roman"/>
        <w:b w:val="0"/>
        <w:color w:val="auto"/>
      </w:rPr>
    </w:lvl>
    <w:lvl w:ilvl="1" w:tplc="04150019" w:tentative="1">
      <w:start w:val="1"/>
      <w:numFmt w:val="lowerLetter"/>
      <w:lvlText w:val="%2."/>
      <w:lvlJc w:val="left"/>
      <w:pPr>
        <w:ind w:left="2205" w:hanging="360"/>
      </w:pPr>
      <w:rPr>
        <w:rFonts w:cs="Times New Roman"/>
      </w:rPr>
    </w:lvl>
    <w:lvl w:ilvl="2" w:tplc="0415001B">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27" w15:restartNumberingAfterBreak="0">
    <w:nsid w:val="15AF0E18"/>
    <w:multiLevelType w:val="hybridMultilevel"/>
    <w:tmpl w:val="C1D6D30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AF901C9"/>
    <w:multiLevelType w:val="hybridMultilevel"/>
    <w:tmpl w:val="0792E14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CC251A"/>
    <w:multiLevelType w:val="multilevel"/>
    <w:tmpl w:val="A14A3FC2"/>
    <w:lvl w:ilvl="0">
      <w:start w:val="1"/>
      <w:numFmt w:val="decimal"/>
      <w:lvlText w:val="%1)"/>
      <w:lvlJc w:val="left"/>
      <w:pPr>
        <w:ind w:left="501" w:hanging="360"/>
      </w:pPr>
      <w:rPr>
        <w:rFonts w:cs="Times New Roman"/>
      </w:rPr>
    </w:lvl>
    <w:lvl w:ilvl="1">
      <w:start w:val="1"/>
      <w:numFmt w:val="decimal"/>
      <w:lvlText w:val="%2)"/>
      <w:lvlJc w:val="left"/>
      <w:pPr>
        <w:tabs>
          <w:tab w:val="num" w:pos="1797"/>
        </w:tabs>
        <w:ind w:left="1797" w:hanging="360"/>
      </w:pPr>
      <w:rPr>
        <w:rFonts w:ascii="Open Sans" w:eastAsia="Times New Roman" w:hAnsi="Open San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30" w15:restartNumberingAfterBreak="0">
    <w:nsid w:val="1DB56323"/>
    <w:multiLevelType w:val="multilevel"/>
    <w:tmpl w:val="0860B942"/>
    <w:lvl w:ilvl="0">
      <w:start w:val="1"/>
      <w:numFmt w:val="decimal"/>
      <w:pStyle w:val="Wypunktowanie"/>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lvlText w:val="%1.%2."/>
      <w:lvlJc w:val="left"/>
      <w:pPr>
        <w:tabs>
          <w:tab w:val="num" w:pos="927"/>
        </w:tabs>
        <w:ind w:left="792" w:hanging="225"/>
      </w:pPr>
      <w:rPr>
        <w:rFonts w:ascii="Times New Roman" w:hAnsi="Times New Roman" w:cs="Times New Roman" w:hint="default"/>
        <w:b/>
        <w:i w:val="0"/>
        <w:caps w:val="0"/>
        <w:strike w:val="0"/>
        <w:dstrike w:val="0"/>
        <w:vanish w:val="0"/>
        <w:sz w:val="20"/>
        <w:szCs w:val="20"/>
        <w:vertAlign w:val="baseline"/>
      </w:rPr>
    </w:lvl>
    <w:lvl w:ilvl="2">
      <w:start w:val="1"/>
      <w:numFmt w:val="decimal"/>
      <w:lvlText w:val="%1.%2.%3."/>
      <w:lvlJc w:val="left"/>
      <w:pPr>
        <w:tabs>
          <w:tab w:val="num" w:pos="1418"/>
        </w:tabs>
        <w:ind w:left="1418" w:hanging="681"/>
      </w:pPr>
      <w:rPr>
        <w:rFonts w:ascii="Times New Roman" w:hAnsi="Times New Roman" w:cs="Times New Roman" w:hint="default"/>
        <w:b/>
        <w:i w:val="0"/>
        <w:sz w:val="20"/>
        <w:szCs w:val="20"/>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5040"/>
        </w:tabs>
        <w:ind w:left="2736" w:hanging="936"/>
      </w:pPr>
      <w:rPr>
        <w:rFonts w:cs="Times New Roman" w:hint="default"/>
      </w:rPr>
    </w:lvl>
    <w:lvl w:ilvl="6">
      <w:start w:val="1"/>
      <w:numFmt w:val="decimal"/>
      <w:lvlText w:val="%1.%2.%3.%4.%5.%6.%7."/>
      <w:lvlJc w:val="left"/>
      <w:pPr>
        <w:tabs>
          <w:tab w:val="num" w:pos="576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560"/>
        </w:tabs>
        <w:ind w:left="4320" w:hanging="1440"/>
      </w:pPr>
      <w:rPr>
        <w:rFonts w:cs="Times New Roman" w:hint="default"/>
      </w:rPr>
    </w:lvl>
  </w:abstractNum>
  <w:abstractNum w:abstractNumId="31" w15:restartNumberingAfterBreak="0">
    <w:nsid w:val="248F4A29"/>
    <w:multiLevelType w:val="multilevel"/>
    <w:tmpl w:val="A162B602"/>
    <w:lvl w:ilvl="0">
      <w:start w:val="3"/>
      <w:numFmt w:val="decimal"/>
      <w:lvlText w:val="%1."/>
      <w:lvlJc w:val="left"/>
      <w:pPr>
        <w:ind w:left="675" w:hanging="675"/>
      </w:pPr>
      <w:rPr>
        <w:rFonts w:hint="default"/>
      </w:rPr>
    </w:lvl>
    <w:lvl w:ilvl="1">
      <w:start w:val="3"/>
      <w:numFmt w:val="decimal"/>
      <w:lvlText w:val="%1.%2."/>
      <w:lvlJc w:val="left"/>
      <w:pPr>
        <w:ind w:left="1545" w:hanging="720"/>
      </w:pPr>
      <w:rPr>
        <w:rFonts w:hint="default"/>
      </w:rPr>
    </w:lvl>
    <w:lvl w:ilvl="2">
      <w:start w:val="3"/>
      <w:numFmt w:val="decimal"/>
      <w:lvlText w:val="%1.%2.%3."/>
      <w:lvlJc w:val="left"/>
      <w:pPr>
        <w:ind w:left="2730" w:hanging="1080"/>
      </w:pPr>
      <w:rPr>
        <w:rFonts w:ascii="Verdana" w:hAnsi="Verdana" w:hint="default"/>
        <w:sz w:val="22"/>
        <w:szCs w:val="22"/>
      </w:rPr>
    </w:lvl>
    <w:lvl w:ilvl="3">
      <w:start w:val="1"/>
      <w:numFmt w:val="decimal"/>
      <w:lvlText w:val="%1.%2.%3.%4."/>
      <w:lvlJc w:val="left"/>
      <w:pPr>
        <w:ind w:left="3555" w:hanging="1080"/>
      </w:pPr>
      <w:rPr>
        <w:rFonts w:hint="default"/>
      </w:rPr>
    </w:lvl>
    <w:lvl w:ilvl="4">
      <w:start w:val="1"/>
      <w:numFmt w:val="decimal"/>
      <w:lvlText w:val="%1.%2.%3.%4.%5."/>
      <w:lvlJc w:val="left"/>
      <w:pPr>
        <w:ind w:left="4740" w:hanging="1440"/>
      </w:pPr>
      <w:rPr>
        <w:rFonts w:hint="default"/>
      </w:rPr>
    </w:lvl>
    <w:lvl w:ilvl="5">
      <w:start w:val="1"/>
      <w:numFmt w:val="decimal"/>
      <w:lvlText w:val="%1.%2.%3.%4.%5.%6."/>
      <w:lvlJc w:val="left"/>
      <w:pPr>
        <w:ind w:left="5925" w:hanging="1800"/>
      </w:pPr>
      <w:rPr>
        <w:rFonts w:hint="default"/>
      </w:rPr>
    </w:lvl>
    <w:lvl w:ilvl="6">
      <w:start w:val="1"/>
      <w:numFmt w:val="decimal"/>
      <w:lvlText w:val="%1.%2.%3.%4.%5.%6.%7."/>
      <w:lvlJc w:val="left"/>
      <w:pPr>
        <w:ind w:left="7110" w:hanging="2160"/>
      </w:pPr>
      <w:rPr>
        <w:rFonts w:hint="default"/>
      </w:rPr>
    </w:lvl>
    <w:lvl w:ilvl="7">
      <w:start w:val="1"/>
      <w:numFmt w:val="decimal"/>
      <w:lvlText w:val="%1.%2.%3.%4.%5.%6.%7.%8."/>
      <w:lvlJc w:val="left"/>
      <w:pPr>
        <w:ind w:left="7935" w:hanging="2160"/>
      </w:pPr>
      <w:rPr>
        <w:rFonts w:hint="default"/>
      </w:rPr>
    </w:lvl>
    <w:lvl w:ilvl="8">
      <w:start w:val="1"/>
      <w:numFmt w:val="decimal"/>
      <w:lvlText w:val="%1.%2.%3.%4.%5.%6.%7.%8.%9."/>
      <w:lvlJc w:val="left"/>
      <w:pPr>
        <w:ind w:left="9120" w:hanging="2520"/>
      </w:pPr>
      <w:rPr>
        <w:rFonts w:hint="default"/>
      </w:rPr>
    </w:lvl>
  </w:abstractNum>
  <w:abstractNum w:abstractNumId="32" w15:restartNumberingAfterBreak="0">
    <w:nsid w:val="25295F39"/>
    <w:multiLevelType w:val="multilevel"/>
    <w:tmpl w:val="CC18317C"/>
    <w:lvl w:ilvl="0">
      <w:start w:val="1"/>
      <w:numFmt w:val="decimal"/>
      <w:lvlText w:val="%1."/>
      <w:lvlJc w:val="left"/>
      <w:pPr>
        <w:tabs>
          <w:tab w:val="num" w:pos="360"/>
        </w:tabs>
        <w:ind w:left="360" w:hanging="360"/>
      </w:pPr>
      <w:rPr>
        <w:rFonts w:ascii="Verdana" w:hAnsi="Verdana" w:cs="Open Sans" w:hint="default"/>
        <w:sz w:val="22"/>
        <w:szCs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15:restartNumberingAfterBreak="0">
    <w:nsid w:val="267C258F"/>
    <w:multiLevelType w:val="hybridMultilevel"/>
    <w:tmpl w:val="A58C5EFE"/>
    <w:lvl w:ilvl="0" w:tplc="4C9A1830">
      <w:start w:val="1"/>
      <w:numFmt w:val="bullet"/>
      <w:lvlText w:val="­"/>
      <w:lvlJc w:val="left"/>
      <w:pPr>
        <w:ind w:left="720" w:hanging="360"/>
      </w:pPr>
      <w:rPr>
        <w:rFonts w:ascii="Calibri" w:hAnsi="Calibri"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7AD42F8"/>
    <w:multiLevelType w:val="hybridMultilevel"/>
    <w:tmpl w:val="BCB88EC2"/>
    <w:lvl w:ilvl="0" w:tplc="385453C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9C11840"/>
    <w:multiLevelType w:val="multilevel"/>
    <w:tmpl w:val="F88499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2AF54480"/>
    <w:multiLevelType w:val="hybridMultilevel"/>
    <w:tmpl w:val="4E7C4326"/>
    <w:lvl w:ilvl="0" w:tplc="002CE162">
      <w:start w:val="1"/>
      <w:numFmt w:val="decimal"/>
      <w:lvlText w:val="%1."/>
      <w:lvlJc w:val="left"/>
      <w:pPr>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2BC01927"/>
    <w:multiLevelType w:val="hybridMultilevel"/>
    <w:tmpl w:val="2C2049FA"/>
    <w:lvl w:ilvl="0" w:tplc="0860C6AA">
      <w:start w:val="1"/>
      <w:numFmt w:val="lowerLetter"/>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121005F"/>
    <w:multiLevelType w:val="hybridMultilevel"/>
    <w:tmpl w:val="3CA87714"/>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23B301B"/>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32692D2A"/>
    <w:multiLevelType w:val="hybridMultilevel"/>
    <w:tmpl w:val="A914E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813653"/>
    <w:multiLevelType w:val="hybridMultilevel"/>
    <w:tmpl w:val="EC5C1E92"/>
    <w:lvl w:ilvl="0" w:tplc="25F452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9D56D07"/>
    <w:multiLevelType w:val="hybridMultilevel"/>
    <w:tmpl w:val="27565D1A"/>
    <w:lvl w:ilvl="0" w:tplc="43B26B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B47550B"/>
    <w:multiLevelType w:val="hybridMultilevel"/>
    <w:tmpl w:val="BEE03A18"/>
    <w:lvl w:ilvl="0" w:tplc="0E74B3DE">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FD0425"/>
    <w:multiLevelType w:val="hybridMultilevel"/>
    <w:tmpl w:val="61B84A36"/>
    <w:lvl w:ilvl="0" w:tplc="11C04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EE17DA7"/>
    <w:multiLevelType w:val="multilevel"/>
    <w:tmpl w:val="18B4351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sz w:val="20"/>
        <w:szCs w:val="20"/>
      </w:rPr>
    </w:lvl>
    <w:lvl w:ilvl="2">
      <w:start w:val="1"/>
      <w:numFmt w:val="decimal"/>
      <w:isLgl/>
      <w:lvlText w:val="%3)"/>
      <w:lvlJc w:val="left"/>
      <w:pPr>
        <w:ind w:left="1429" w:hanging="720"/>
      </w:pPr>
      <w:rPr>
        <w:rFonts w:ascii="Open Sans" w:eastAsia="Times New Roman" w:hAnsi="Open Sans" w:cs="Open Sans"/>
      </w:rPr>
    </w:lvl>
    <w:lvl w:ilvl="3">
      <w:start w:val="1"/>
      <w:numFmt w:val="decimal"/>
      <w:lvlText w:val="%4)"/>
      <w:lvlJc w:val="left"/>
      <w:pPr>
        <w:ind w:left="2520" w:hanging="1080"/>
      </w:pPr>
      <w:rPr>
        <w:b w:val="0"/>
        <w:i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15:restartNumberingAfterBreak="0">
    <w:nsid w:val="43A6062F"/>
    <w:multiLevelType w:val="hybridMultilevel"/>
    <w:tmpl w:val="6554D178"/>
    <w:lvl w:ilvl="0" w:tplc="0415000F">
      <w:start w:val="1"/>
      <w:numFmt w:val="decimal"/>
      <w:lvlText w:val="%1."/>
      <w:lvlJc w:val="left"/>
      <w:pPr>
        <w:ind w:left="720" w:hanging="360"/>
      </w:pPr>
    </w:lvl>
    <w:lvl w:ilvl="1" w:tplc="7F2AF9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C85740"/>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F030B4"/>
    <w:multiLevelType w:val="hybridMultilevel"/>
    <w:tmpl w:val="8244F148"/>
    <w:lvl w:ilvl="0" w:tplc="710A1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0978FC"/>
    <w:multiLevelType w:val="hybridMultilevel"/>
    <w:tmpl w:val="8456397E"/>
    <w:lvl w:ilvl="0" w:tplc="96E65CCC">
      <w:start w:val="1"/>
      <w:numFmt w:val="lowerLetter"/>
      <w:lvlText w:val="%1)"/>
      <w:lvlJc w:val="left"/>
      <w:pPr>
        <w:ind w:left="1364" w:hanging="360"/>
      </w:pPr>
      <w:rPr>
        <w:rFonts w:cs="Times New Roman"/>
        <w:b/>
        <w:bCs/>
      </w:rPr>
    </w:lvl>
    <w:lvl w:ilvl="1" w:tplc="04150001">
      <w:start w:val="1"/>
      <w:numFmt w:val="bullet"/>
      <w:lvlText w:val=""/>
      <w:lvlJc w:val="left"/>
      <w:pPr>
        <w:tabs>
          <w:tab w:val="num" w:pos="2084"/>
        </w:tabs>
        <w:ind w:left="2084" w:hanging="360"/>
      </w:pPr>
      <w:rPr>
        <w:rFonts w:ascii="Symbol" w:hAnsi="Symbol" w:hint="default"/>
        <w:b/>
      </w:rPr>
    </w:lvl>
    <w:lvl w:ilvl="2" w:tplc="FE4651E8">
      <w:start w:val="1"/>
      <w:numFmt w:val="decimal"/>
      <w:lvlText w:val="%3."/>
      <w:lvlJc w:val="left"/>
      <w:pPr>
        <w:ind w:left="2984" w:hanging="360"/>
      </w:pPr>
      <w:rPr>
        <w:rFonts w:cs="Times New Roman" w:hint="default"/>
      </w:rPr>
    </w:lvl>
    <w:lvl w:ilvl="3" w:tplc="0415000F">
      <w:start w:val="1"/>
      <w:numFmt w:val="decimal"/>
      <w:lvlText w:val="%4."/>
      <w:lvlJc w:val="left"/>
      <w:pPr>
        <w:ind w:left="3524" w:hanging="360"/>
      </w:pPr>
      <w:rPr>
        <w:rFonts w:cs="Times New Roman"/>
      </w:rPr>
    </w:lvl>
    <w:lvl w:ilvl="4" w:tplc="04150019">
      <w:start w:val="1"/>
      <w:numFmt w:val="lowerLetter"/>
      <w:lvlText w:val="%5."/>
      <w:lvlJc w:val="left"/>
      <w:pPr>
        <w:ind w:left="4244" w:hanging="360"/>
      </w:pPr>
      <w:rPr>
        <w:rFonts w:cs="Times New Roman"/>
      </w:rPr>
    </w:lvl>
    <w:lvl w:ilvl="5" w:tplc="0415001B">
      <w:start w:val="1"/>
      <w:numFmt w:val="lowerRoman"/>
      <w:lvlText w:val="%6."/>
      <w:lvlJc w:val="right"/>
      <w:pPr>
        <w:ind w:left="4964" w:hanging="180"/>
      </w:pPr>
      <w:rPr>
        <w:rFonts w:cs="Times New Roman"/>
      </w:rPr>
    </w:lvl>
    <w:lvl w:ilvl="6" w:tplc="0415000F">
      <w:start w:val="1"/>
      <w:numFmt w:val="decimal"/>
      <w:lvlText w:val="%7."/>
      <w:lvlJc w:val="left"/>
      <w:pPr>
        <w:ind w:left="5684" w:hanging="360"/>
      </w:pPr>
      <w:rPr>
        <w:rFonts w:cs="Times New Roman"/>
      </w:rPr>
    </w:lvl>
    <w:lvl w:ilvl="7" w:tplc="04150019">
      <w:start w:val="1"/>
      <w:numFmt w:val="lowerLetter"/>
      <w:lvlText w:val="%8."/>
      <w:lvlJc w:val="left"/>
      <w:pPr>
        <w:ind w:left="6404" w:hanging="360"/>
      </w:pPr>
      <w:rPr>
        <w:rFonts w:cs="Times New Roman"/>
      </w:rPr>
    </w:lvl>
    <w:lvl w:ilvl="8" w:tplc="0415001B">
      <w:start w:val="1"/>
      <w:numFmt w:val="lowerRoman"/>
      <w:lvlText w:val="%9."/>
      <w:lvlJc w:val="right"/>
      <w:pPr>
        <w:ind w:left="7124" w:hanging="180"/>
      </w:pPr>
      <w:rPr>
        <w:rFonts w:cs="Times New Roman"/>
      </w:rPr>
    </w:lvl>
  </w:abstractNum>
  <w:abstractNum w:abstractNumId="50" w15:restartNumberingAfterBreak="0">
    <w:nsid w:val="4A196E53"/>
    <w:multiLevelType w:val="hybridMultilevel"/>
    <w:tmpl w:val="6A9EAEBC"/>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AA86505"/>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52" w15:restartNumberingAfterBreak="0">
    <w:nsid w:val="4DB72F2B"/>
    <w:multiLevelType w:val="hybridMultilevel"/>
    <w:tmpl w:val="0B204740"/>
    <w:lvl w:ilvl="0" w:tplc="0415000F">
      <w:start w:val="1"/>
      <w:numFmt w:val="decimal"/>
      <w:lvlText w:val="%1."/>
      <w:lvlJc w:val="left"/>
      <w:pPr>
        <w:ind w:left="502" w:hanging="360"/>
      </w:pPr>
      <w:rPr>
        <w:rFonts w:cs="Times New Roman"/>
      </w:rPr>
    </w:lvl>
    <w:lvl w:ilvl="1" w:tplc="DAFA562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3" w15:restartNumberingAfterBreak="0">
    <w:nsid w:val="4E460EB6"/>
    <w:multiLevelType w:val="hybridMultilevel"/>
    <w:tmpl w:val="866E98D4"/>
    <w:lvl w:ilvl="0" w:tplc="6848EB88">
      <w:start w:val="1"/>
      <w:numFmt w:val="decimal"/>
      <w:lvlText w:val="%1."/>
      <w:lvlJc w:val="left"/>
      <w:pPr>
        <w:tabs>
          <w:tab w:val="num" w:pos="345"/>
        </w:tabs>
        <w:ind w:left="345"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EE737C4"/>
    <w:multiLevelType w:val="hybridMultilevel"/>
    <w:tmpl w:val="6F58E1D0"/>
    <w:lvl w:ilvl="0" w:tplc="2554791E">
      <w:start w:val="1"/>
      <w:numFmt w:val="decimal"/>
      <w:lvlText w:val="%1)"/>
      <w:lvlJc w:val="left"/>
      <w:pPr>
        <w:tabs>
          <w:tab w:val="num" w:pos="360"/>
        </w:tabs>
        <w:ind w:left="360" w:hanging="360"/>
      </w:pPr>
      <w:rPr>
        <w:rFonts w:hint="default"/>
        <w:b w:val="0"/>
        <w:bCs w:val="0"/>
        <w:i w:val="0"/>
        <w:iCs w:val="0"/>
        <w:color w:val="auto"/>
        <w:sz w:val="24"/>
        <w:szCs w:val="20"/>
      </w:rPr>
    </w:lvl>
    <w:lvl w:ilvl="1" w:tplc="80EC8538">
      <w:start w:val="1"/>
      <w:numFmt w:val="lowerLetter"/>
      <w:lvlText w:val="%2)"/>
      <w:lvlJc w:val="left"/>
      <w:pPr>
        <w:tabs>
          <w:tab w:val="num" w:pos="1227"/>
        </w:tabs>
        <w:ind w:left="1227" w:hanging="567"/>
      </w:pPr>
      <w:rPr>
        <w:b w:val="0"/>
        <w:bCs w:val="0"/>
        <w:i w:val="0"/>
        <w:iCs w:val="0"/>
        <w:color w:val="auto"/>
        <w:sz w:val="22"/>
        <w:szCs w:val="22"/>
      </w:rPr>
    </w:lvl>
    <w:lvl w:ilvl="2" w:tplc="0415001B">
      <w:start w:val="1"/>
      <w:numFmt w:val="lowerRoman"/>
      <w:lvlText w:val="%3."/>
      <w:lvlJc w:val="right"/>
      <w:pPr>
        <w:tabs>
          <w:tab w:val="num" w:pos="1740"/>
        </w:tabs>
        <w:ind w:left="1740" w:hanging="180"/>
      </w:pPr>
    </w:lvl>
    <w:lvl w:ilvl="3" w:tplc="0415000F">
      <w:start w:val="1"/>
      <w:numFmt w:val="decimal"/>
      <w:lvlText w:val="%4."/>
      <w:lvlJc w:val="left"/>
      <w:pPr>
        <w:tabs>
          <w:tab w:val="num" w:pos="2460"/>
        </w:tabs>
        <w:ind w:left="2460" w:hanging="360"/>
      </w:pPr>
    </w:lvl>
    <w:lvl w:ilvl="4" w:tplc="04150019">
      <w:start w:val="1"/>
      <w:numFmt w:val="lowerLetter"/>
      <w:lvlText w:val="%5."/>
      <w:lvlJc w:val="left"/>
      <w:pPr>
        <w:tabs>
          <w:tab w:val="num" w:pos="3180"/>
        </w:tabs>
        <w:ind w:left="3180" w:hanging="360"/>
      </w:pPr>
    </w:lvl>
    <w:lvl w:ilvl="5" w:tplc="0415001B">
      <w:start w:val="1"/>
      <w:numFmt w:val="lowerRoman"/>
      <w:lvlText w:val="%6."/>
      <w:lvlJc w:val="right"/>
      <w:pPr>
        <w:tabs>
          <w:tab w:val="num" w:pos="3900"/>
        </w:tabs>
        <w:ind w:left="3900" w:hanging="180"/>
      </w:pPr>
    </w:lvl>
    <w:lvl w:ilvl="6" w:tplc="0415000F">
      <w:start w:val="1"/>
      <w:numFmt w:val="decimal"/>
      <w:lvlText w:val="%7."/>
      <w:lvlJc w:val="left"/>
      <w:pPr>
        <w:tabs>
          <w:tab w:val="num" w:pos="4620"/>
        </w:tabs>
        <w:ind w:left="4620" w:hanging="360"/>
      </w:pPr>
    </w:lvl>
    <w:lvl w:ilvl="7" w:tplc="04150019">
      <w:start w:val="1"/>
      <w:numFmt w:val="lowerLetter"/>
      <w:lvlText w:val="%8."/>
      <w:lvlJc w:val="left"/>
      <w:pPr>
        <w:tabs>
          <w:tab w:val="num" w:pos="5340"/>
        </w:tabs>
        <w:ind w:left="5340" w:hanging="360"/>
      </w:pPr>
    </w:lvl>
    <w:lvl w:ilvl="8" w:tplc="0415001B">
      <w:start w:val="1"/>
      <w:numFmt w:val="lowerRoman"/>
      <w:lvlText w:val="%9."/>
      <w:lvlJc w:val="right"/>
      <w:pPr>
        <w:tabs>
          <w:tab w:val="num" w:pos="6060"/>
        </w:tabs>
        <w:ind w:left="6060" w:hanging="180"/>
      </w:pPr>
    </w:lvl>
  </w:abstractNum>
  <w:abstractNum w:abstractNumId="55" w15:restartNumberingAfterBreak="0">
    <w:nsid w:val="51C23E23"/>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1D35EC9"/>
    <w:multiLevelType w:val="hybridMultilevel"/>
    <w:tmpl w:val="3690953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15:restartNumberingAfterBreak="0">
    <w:nsid w:val="529A3817"/>
    <w:multiLevelType w:val="hybridMultilevel"/>
    <w:tmpl w:val="12D868AE"/>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2DA492F"/>
    <w:multiLevelType w:val="multilevel"/>
    <w:tmpl w:val="A4D87A0A"/>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020"/>
        </w:tabs>
        <w:ind w:left="1020" w:hanging="360"/>
      </w:pPr>
      <w:rPr>
        <w:b w:val="0"/>
        <w:i w:val="0"/>
        <w:color w:val="auto"/>
        <w:sz w:val="22"/>
        <w:szCs w:val="22"/>
      </w:rPr>
    </w:lvl>
    <w:lvl w:ilvl="2">
      <w:start w:val="1"/>
      <w:numFmt w:val="lowerRoman"/>
      <w:lvlText w:val="%3."/>
      <w:lvlJc w:val="right"/>
      <w:pPr>
        <w:tabs>
          <w:tab w:val="num" w:pos="1740"/>
        </w:tabs>
        <w:ind w:left="1740" w:hanging="180"/>
      </w:pPr>
    </w:lvl>
    <w:lvl w:ilvl="3">
      <w:start w:val="1"/>
      <w:numFmt w:val="decimal"/>
      <w:lvlText w:val="%4."/>
      <w:lvlJc w:val="left"/>
      <w:pPr>
        <w:tabs>
          <w:tab w:val="num" w:pos="2460"/>
        </w:tabs>
        <w:ind w:left="2460" w:hanging="360"/>
      </w:pPr>
    </w:lvl>
    <w:lvl w:ilvl="4">
      <w:start w:val="1"/>
      <w:numFmt w:val="lowerLetter"/>
      <w:lvlText w:val="%5."/>
      <w:lvlJc w:val="left"/>
      <w:pPr>
        <w:tabs>
          <w:tab w:val="num" w:pos="3180"/>
        </w:tabs>
        <w:ind w:left="3180" w:hanging="360"/>
      </w:pPr>
    </w:lvl>
    <w:lvl w:ilvl="5">
      <w:start w:val="1"/>
      <w:numFmt w:val="lowerRoman"/>
      <w:lvlText w:val="%6."/>
      <w:lvlJc w:val="right"/>
      <w:pPr>
        <w:tabs>
          <w:tab w:val="num" w:pos="3900"/>
        </w:tabs>
        <w:ind w:left="3900" w:hanging="180"/>
      </w:pPr>
    </w:lvl>
    <w:lvl w:ilvl="6">
      <w:start w:val="1"/>
      <w:numFmt w:val="decimal"/>
      <w:lvlText w:val="%7."/>
      <w:lvlJc w:val="left"/>
      <w:pPr>
        <w:tabs>
          <w:tab w:val="num" w:pos="4620"/>
        </w:tabs>
        <w:ind w:left="4620" w:hanging="360"/>
      </w:pPr>
    </w:lvl>
    <w:lvl w:ilvl="7">
      <w:start w:val="1"/>
      <w:numFmt w:val="lowerLetter"/>
      <w:lvlText w:val="%8."/>
      <w:lvlJc w:val="left"/>
      <w:pPr>
        <w:tabs>
          <w:tab w:val="num" w:pos="5340"/>
        </w:tabs>
        <w:ind w:left="5340" w:hanging="360"/>
      </w:pPr>
    </w:lvl>
    <w:lvl w:ilvl="8">
      <w:start w:val="1"/>
      <w:numFmt w:val="lowerRoman"/>
      <w:lvlText w:val="%9."/>
      <w:lvlJc w:val="right"/>
      <w:pPr>
        <w:tabs>
          <w:tab w:val="num" w:pos="6060"/>
        </w:tabs>
        <w:ind w:left="6060" w:hanging="180"/>
      </w:pPr>
    </w:lvl>
  </w:abstractNum>
  <w:abstractNum w:abstractNumId="59" w15:restartNumberingAfterBreak="0">
    <w:nsid w:val="52F24746"/>
    <w:multiLevelType w:val="hybridMultilevel"/>
    <w:tmpl w:val="19ECF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522A60"/>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61" w15:restartNumberingAfterBreak="0">
    <w:nsid w:val="55864C3F"/>
    <w:multiLevelType w:val="hybridMultilevel"/>
    <w:tmpl w:val="8EF24DB8"/>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78D1782"/>
    <w:multiLevelType w:val="hybridMultilevel"/>
    <w:tmpl w:val="172EA27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5A7A4450"/>
    <w:multiLevelType w:val="hybridMultilevel"/>
    <w:tmpl w:val="CCDCC812"/>
    <w:lvl w:ilvl="0" w:tplc="D38649FC">
      <w:start w:val="1"/>
      <w:numFmt w:val="decimal"/>
      <w:lvlText w:val="%1)"/>
      <w:lvlJc w:val="left"/>
      <w:pPr>
        <w:ind w:left="520" w:hanging="421"/>
      </w:pPr>
      <w:rPr>
        <w:rFonts w:ascii="Times New Roman" w:eastAsia="Times New Roman" w:hAnsi="Times New Roman" w:cs="Times New Roman" w:hint="default"/>
        <w:spacing w:val="-27"/>
        <w:w w:val="99"/>
        <w:sz w:val="24"/>
        <w:szCs w:val="24"/>
        <w:lang w:val="pl-PL" w:eastAsia="en-US" w:bidi="ar-SA"/>
      </w:rPr>
    </w:lvl>
    <w:lvl w:ilvl="1" w:tplc="DF229ABA">
      <w:start w:val="1"/>
      <w:numFmt w:val="lowerLetter"/>
      <w:lvlText w:val="%2)"/>
      <w:lvlJc w:val="left"/>
      <w:pPr>
        <w:ind w:left="880" w:hanging="360"/>
      </w:pPr>
      <w:rPr>
        <w:rFonts w:ascii="Times New Roman" w:eastAsia="Times New Roman" w:hAnsi="Times New Roman" w:cs="Times New Roman" w:hint="default"/>
        <w:spacing w:val="-8"/>
        <w:w w:val="99"/>
        <w:sz w:val="24"/>
        <w:szCs w:val="24"/>
        <w:lang w:val="pl-PL" w:eastAsia="en-US" w:bidi="ar-SA"/>
      </w:rPr>
    </w:lvl>
    <w:lvl w:ilvl="2" w:tplc="7E608BAE">
      <w:numFmt w:val="bullet"/>
      <w:lvlText w:val="‒"/>
      <w:lvlJc w:val="left"/>
      <w:pPr>
        <w:ind w:left="1161" w:hanging="202"/>
      </w:pPr>
      <w:rPr>
        <w:rFonts w:ascii="Times New Roman" w:eastAsia="Times New Roman" w:hAnsi="Times New Roman" w:cs="Times New Roman" w:hint="default"/>
        <w:w w:val="64"/>
        <w:sz w:val="24"/>
        <w:szCs w:val="24"/>
        <w:lang w:val="pl-PL" w:eastAsia="en-US" w:bidi="ar-SA"/>
      </w:rPr>
    </w:lvl>
    <w:lvl w:ilvl="3" w:tplc="1B8057C2">
      <w:numFmt w:val="bullet"/>
      <w:lvlText w:val="•"/>
      <w:lvlJc w:val="left"/>
      <w:pPr>
        <w:ind w:left="2275" w:hanging="202"/>
      </w:pPr>
      <w:rPr>
        <w:rFonts w:hint="default"/>
        <w:lang w:val="pl-PL" w:eastAsia="en-US" w:bidi="ar-SA"/>
      </w:rPr>
    </w:lvl>
    <w:lvl w:ilvl="4" w:tplc="025E3742">
      <w:numFmt w:val="bullet"/>
      <w:lvlText w:val="•"/>
      <w:lvlJc w:val="left"/>
      <w:pPr>
        <w:ind w:left="3391" w:hanging="202"/>
      </w:pPr>
      <w:rPr>
        <w:rFonts w:hint="default"/>
        <w:lang w:val="pl-PL" w:eastAsia="en-US" w:bidi="ar-SA"/>
      </w:rPr>
    </w:lvl>
    <w:lvl w:ilvl="5" w:tplc="6A721278">
      <w:numFmt w:val="bullet"/>
      <w:lvlText w:val="•"/>
      <w:lvlJc w:val="left"/>
      <w:pPr>
        <w:ind w:left="4507" w:hanging="202"/>
      </w:pPr>
      <w:rPr>
        <w:rFonts w:hint="default"/>
        <w:lang w:val="pl-PL" w:eastAsia="en-US" w:bidi="ar-SA"/>
      </w:rPr>
    </w:lvl>
    <w:lvl w:ilvl="6" w:tplc="EE000E9A">
      <w:numFmt w:val="bullet"/>
      <w:lvlText w:val="•"/>
      <w:lvlJc w:val="left"/>
      <w:pPr>
        <w:ind w:left="5623" w:hanging="202"/>
      </w:pPr>
      <w:rPr>
        <w:rFonts w:hint="default"/>
        <w:lang w:val="pl-PL" w:eastAsia="en-US" w:bidi="ar-SA"/>
      </w:rPr>
    </w:lvl>
    <w:lvl w:ilvl="7" w:tplc="AEBAA650">
      <w:numFmt w:val="bullet"/>
      <w:lvlText w:val="•"/>
      <w:lvlJc w:val="left"/>
      <w:pPr>
        <w:ind w:left="6739" w:hanging="202"/>
      </w:pPr>
      <w:rPr>
        <w:rFonts w:hint="default"/>
        <w:lang w:val="pl-PL" w:eastAsia="en-US" w:bidi="ar-SA"/>
      </w:rPr>
    </w:lvl>
    <w:lvl w:ilvl="8" w:tplc="D3A0417C">
      <w:numFmt w:val="bullet"/>
      <w:lvlText w:val="•"/>
      <w:lvlJc w:val="left"/>
      <w:pPr>
        <w:ind w:left="7854" w:hanging="202"/>
      </w:pPr>
      <w:rPr>
        <w:rFonts w:hint="default"/>
        <w:lang w:val="pl-PL" w:eastAsia="en-US" w:bidi="ar-SA"/>
      </w:rPr>
    </w:lvl>
  </w:abstractNum>
  <w:abstractNum w:abstractNumId="64" w15:restartNumberingAfterBreak="0">
    <w:nsid w:val="5CDD56EB"/>
    <w:multiLevelType w:val="multilevel"/>
    <w:tmpl w:val="94F05FF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15:restartNumberingAfterBreak="0">
    <w:nsid w:val="5E3563F9"/>
    <w:multiLevelType w:val="hybridMultilevel"/>
    <w:tmpl w:val="F1248B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ED6840"/>
    <w:multiLevelType w:val="hybridMultilevel"/>
    <w:tmpl w:val="61CC6186"/>
    <w:lvl w:ilvl="0" w:tplc="034E051C">
      <w:start w:val="1"/>
      <w:numFmt w:val="decimal"/>
      <w:lvlText w:val="%1."/>
      <w:lvlJc w:val="left"/>
      <w:pPr>
        <w:ind w:left="108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F395C07"/>
    <w:multiLevelType w:val="hybridMultilevel"/>
    <w:tmpl w:val="927C05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9B19C2"/>
    <w:multiLevelType w:val="hybridMultilevel"/>
    <w:tmpl w:val="C246B38E"/>
    <w:lvl w:ilvl="0" w:tplc="ADA28ED4">
      <w:start w:val="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FC013A1"/>
    <w:multiLevelType w:val="hybridMultilevel"/>
    <w:tmpl w:val="7A405F06"/>
    <w:lvl w:ilvl="0" w:tplc="788AA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C41FBE"/>
    <w:multiLevelType w:val="hybridMultilevel"/>
    <w:tmpl w:val="6D9EB954"/>
    <w:lvl w:ilvl="0" w:tplc="4AC289EE">
      <w:start w:val="1"/>
      <w:numFmt w:val="decimal"/>
      <w:lvlText w:val="%1."/>
      <w:lvlJc w:val="left"/>
      <w:pPr>
        <w:ind w:left="1125" w:hanging="360"/>
      </w:pPr>
      <w:rPr>
        <w:rFonts w:ascii="Verdana" w:hAnsi="Verdana" w:cs="Open Sans" w:hint="default"/>
        <w:b w:val="0"/>
        <w:strike w:val="0"/>
        <w:color w:val="auto"/>
        <w:sz w:val="22"/>
        <w:szCs w:val="22"/>
      </w:rPr>
    </w:lvl>
    <w:lvl w:ilvl="1" w:tplc="04150019" w:tentative="1">
      <w:start w:val="1"/>
      <w:numFmt w:val="lowerLetter"/>
      <w:lvlText w:val="%2."/>
      <w:lvlJc w:val="left"/>
      <w:pPr>
        <w:ind w:left="1485" w:hanging="360"/>
      </w:pPr>
      <w:rPr>
        <w:rFonts w:cs="Times New Roman"/>
      </w:rPr>
    </w:lvl>
    <w:lvl w:ilvl="2" w:tplc="AFFE1F94">
      <w:start w:val="1"/>
      <w:numFmt w:val="decimal"/>
      <w:lvlText w:val="%3)"/>
      <w:lvlJc w:val="right"/>
      <w:pPr>
        <w:ind w:left="2625" w:hanging="465"/>
      </w:pPr>
      <w:rPr>
        <w:rFonts w:ascii="Trebuchet MS" w:eastAsia="Times New Roman" w:hAnsi="Trebuchet MS" w:cs="Times New Roman" w:hint="default"/>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71" w15:restartNumberingAfterBreak="0">
    <w:nsid w:val="63D52B1E"/>
    <w:multiLevelType w:val="hybridMultilevel"/>
    <w:tmpl w:val="260272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54551F"/>
    <w:multiLevelType w:val="hybridMultilevel"/>
    <w:tmpl w:val="438CD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A03867"/>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74" w15:restartNumberingAfterBreak="0">
    <w:nsid w:val="6AD25780"/>
    <w:multiLevelType w:val="hybridMultilevel"/>
    <w:tmpl w:val="3F065BF6"/>
    <w:lvl w:ilvl="0" w:tplc="4B2667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1C6071"/>
    <w:multiLevelType w:val="hybridMultilevel"/>
    <w:tmpl w:val="25965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710A8C"/>
    <w:multiLevelType w:val="hybridMultilevel"/>
    <w:tmpl w:val="5A62C362"/>
    <w:lvl w:ilvl="0" w:tplc="6FEABEC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6C5423C2"/>
    <w:multiLevelType w:val="hybridMultilevel"/>
    <w:tmpl w:val="23FAA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C624BC"/>
    <w:multiLevelType w:val="hybridMultilevel"/>
    <w:tmpl w:val="F1248B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FF5061"/>
    <w:multiLevelType w:val="hybridMultilevel"/>
    <w:tmpl w:val="C0D666CC"/>
    <w:lvl w:ilvl="0" w:tplc="1BD8AA7A">
      <w:start w:val="1"/>
      <w:numFmt w:val="decimal"/>
      <w:lvlText w:val="%1)"/>
      <w:lvlJc w:val="left"/>
      <w:pPr>
        <w:ind w:left="520" w:hanging="421"/>
      </w:pPr>
      <w:rPr>
        <w:rFonts w:ascii="Times New Roman" w:eastAsia="Times New Roman" w:hAnsi="Times New Roman" w:cs="Times New Roman" w:hint="default"/>
        <w:spacing w:val="-20"/>
        <w:w w:val="99"/>
        <w:sz w:val="24"/>
        <w:szCs w:val="24"/>
        <w:lang w:val="pl-PL" w:eastAsia="en-US" w:bidi="ar-SA"/>
      </w:rPr>
    </w:lvl>
    <w:lvl w:ilvl="1" w:tplc="8AF2F65E">
      <w:start w:val="1"/>
      <w:numFmt w:val="lowerLetter"/>
      <w:lvlText w:val="%2)"/>
      <w:lvlJc w:val="left"/>
      <w:pPr>
        <w:ind w:left="880" w:hanging="360"/>
      </w:pPr>
      <w:rPr>
        <w:rFonts w:ascii="Times New Roman" w:eastAsia="Times New Roman" w:hAnsi="Times New Roman" w:cs="Times New Roman" w:hint="default"/>
        <w:spacing w:val="-22"/>
        <w:w w:val="99"/>
        <w:sz w:val="24"/>
        <w:szCs w:val="24"/>
        <w:lang w:val="pl-PL" w:eastAsia="en-US" w:bidi="ar-SA"/>
      </w:rPr>
    </w:lvl>
    <w:lvl w:ilvl="2" w:tplc="352E8062">
      <w:numFmt w:val="bullet"/>
      <w:lvlText w:val="•"/>
      <w:lvlJc w:val="left"/>
      <w:pPr>
        <w:ind w:left="1902" w:hanging="360"/>
      </w:pPr>
      <w:rPr>
        <w:rFonts w:hint="default"/>
        <w:lang w:val="pl-PL" w:eastAsia="en-US" w:bidi="ar-SA"/>
      </w:rPr>
    </w:lvl>
    <w:lvl w:ilvl="3" w:tplc="98C659B2">
      <w:numFmt w:val="bullet"/>
      <w:lvlText w:val="•"/>
      <w:lvlJc w:val="left"/>
      <w:pPr>
        <w:ind w:left="2925" w:hanging="360"/>
      </w:pPr>
      <w:rPr>
        <w:rFonts w:hint="default"/>
        <w:lang w:val="pl-PL" w:eastAsia="en-US" w:bidi="ar-SA"/>
      </w:rPr>
    </w:lvl>
    <w:lvl w:ilvl="4" w:tplc="6F545764">
      <w:numFmt w:val="bullet"/>
      <w:lvlText w:val="•"/>
      <w:lvlJc w:val="left"/>
      <w:pPr>
        <w:ind w:left="3948" w:hanging="360"/>
      </w:pPr>
      <w:rPr>
        <w:rFonts w:hint="default"/>
        <w:lang w:val="pl-PL" w:eastAsia="en-US" w:bidi="ar-SA"/>
      </w:rPr>
    </w:lvl>
    <w:lvl w:ilvl="5" w:tplc="29D42572">
      <w:numFmt w:val="bullet"/>
      <w:lvlText w:val="•"/>
      <w:lvlJc w:val="left"/>
      <w:pPr>
        <w:ind w:left="4971" w:hanging="360"/>
      </w:pPr>
      <w:rPr>
        <w:rFonts w:hint="default"/>
        <w:lang w:val="pl-PL" w:eastAsia="en-US" w:bidi="ar-SA"/>
      </w:rPr>
    </w:lvl>
    <w:lvl w:ilvl="6" w:tplc="E92249E2">
      <w:numFmt w:val="bullet"/>
      <w:lvlText w:val="•"/>
      <w:lvlJc w:val="left"/>
      <w:pPr>
        <w:ind w:left="5994" w:hanging="360"/>
      </w:pPr>
      <w:rPr>
        <w:rFonts w:hint="default"/>
        <w:lang w:val="pl-PL" w:eastAsia="en-US" w:bidi="ar-SA"/>
      </w:rPr>
    </w:lvl>
    <w:lvl w:ilvl="7" w:tplc="F03601A4">
      <w:numFmt w:val="bullet"/>
      <w:lvlText w:val="•"/>
      <w:lvlJc w:val="left"/>
      <w:pPr>
        <w:ind w:left="7017" w:hanging="360"/>
      </w:pPr>
      <w:rPr>
        <w:rFonts w:hint="default"/>
        <w:lang w:val="pl-PL" w:eastAsia="en-US" w:bidi="ar-SA"/>
      </w:rPr>
    </w:lvl>
    <w:lvl w:ilvl="8" w:tplc="4BEAABF2">
      <w:numFmt w:val="bullet"/>
      <w:lvlText w:val="•"/>
      <w:lvlJc w:val="left"/>
      <w:pPr>
        <w:ind w:left="8040" w:hanging="360"/>
      </w:pPr>
      <w:rPr>
        <w:rFonts w:hint="default"/>
        <w:lang w:val="pl-PL" w:eastAsia="en-US" w:bidi="ar-SA"/>
      </w:rPr>
    </w:lvl>
  </w:abstractNum>
  <w:abstractNum w:abstractNumId="80" w15:restartNumberingAfterBreak="0">
    <w:nsid w:val="74024C6B"/>
    <w:multiLevelType w:val="hybridMultilevel"/>
    <w:tmpl w:val="AECC4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5110EA"/>
    <w:multiLevelType w:val="hybridMultilevel"/>
    <w:tmpl w:val="CDC6AA9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7">
      <w:start w:val="1"/>
      <w:numFmt w:val="lowerLetter"/>
      <w:lvlText w:val="%3)"/>
      <w:lvlJc w:val="left"/>
      <w:pPr>
        <w:tabs>
          <w:tab w:val="num" w:pos="1965"/>
        </w:tabs>
        <w:ind w:left="1965"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6A61202"/>
    <w:multiLevelType w:val="hybridMultilevel"/>
    <w:tmpl w:val="F550BC38"/>
    <w:lvl w:ilvl="0" w:tplc="538CAA7A">
      <w:start w:val="1"/>
      <w:numFmt w:val="decimal"/>
      <w:lvlText w:val="%1."/>
      <w:lvlJc w:val="left"/>
      <w:pPr>
        <w:tabs>
          <w:tab w:val="num" w:pos="720"/>
        </w:tabs>
        <w:ind w:left="720" w:hanging="360"/>
      </w:pPr>
      <w:rPr>
        <w:rFonts w:ascii="Verdana" w:hAnsi="Verdana" w:cs="Open Sans" w:hint="default"/>
        <w:i w:val="0"/>
      </w:rPr>
    </w:lvl>
    <w:lvl w:ilvl="1" w:tplc="C494F522">
      <w:start w:val="1"/>
      <w:numFmt w:val="lowerLetter"/>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6E1592E"/>
    <w:multiLevelType w:val="hybridMultilevel"/>
    <w:tmpl w:val="B1549534"/>
    <w:lvl w:ilvl="0" w:tplc="717AE33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ED1D43"/>
    <w:multiLevelType w:val="hybridMultilevel"/>
    <w:tmpl w:val="11D20312"/>
    <w:lvl w:ilvl="0" w:tplc="0964BF68">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7442FA"/>
    <w:multiLevelType w:val="hybridMultilevel"/>
    <w:tmpl w:val="BD38920E"/>
    <w:lvl w:ilvl="0" w:tplc="0415000F">
      <w:start w:val="1"/>
      <w:numFmt w:val="decimal"/>
      <w:lvlText w:val="%1."/>
      <w:lvlJc w:val="left"/>
      <w:pPr>
        <w:ind w:left="1440" w:hanging="360"/>
      </w:pPr>
    </w:lvl>
    <w:lvl w:ilvl="1" w:tplc="98FC62A0">
      <w:start w:val="1"/>
      <w:numFmt w:val="lowerLetter"/>
      <w:lvlText w:val="%2)"/>
      <w:lvlJc w:val="left"/>
      <w:pPr>
        <w:ind w:left="2220" w:hanging="42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6" w15:restartNumberingAfterBreak="0">
    <w:nsid w:val="78A06D12"/>
    <w:multiLevelType w:val="multilevel"/>
    <w:tmpl w:val="3AF889B2"/>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3"/>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7" w15:restartNumberingAfterBreak="0">
    <w:nsid w:val="79590B93"/>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9262E0"/>
    <w:multiLevelType w:val="hybridMultilevel"/>
    <w:tmpl w:val="739CCC3E"/>
    <w:lvl w:ilvl="0" w:tplc="6616CF48">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720" w:hanging="360"/>
      </w:pPr>
      <w:rPr>
        <w:rFonts w:cs="Times New Roman"/>
      </w:rPr>
    </w:lvl>
    <w:lvl w:ilvl="2" w:tplc="0415001B" w:tentative="1">
      <w:start w:val="1"/>
      <w:numFmt w:val="lowerRoman"/>
      <w:lvlText w:val="%3."/>
      <w:lvlJc w:val="right"/>
      <w:pPr>
        <w:ind w:left="1440" w:hanging="180"/>
      </w:pPr>
      <w:rPr>
        <w:rFonts w:cs="Times New Roman"/>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89" w15:restartNumberingAfterBreak="0">
    <w:nsid w:val="7E886D3C"/>
    <w:multiLevelType w:val="hybridMultilevel"/>
    <w:tmpl w:val="2AD0B450"/>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90" w15:restartNumberingAfterBreak="0">
    <w:nsid w:val="7F4976F9"/>
    <w:multiLevelType w:val="hybridMultilevel"/>
    <w:tmpl w:val="02001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5962384">
    <w:abstractNumId w:val="30"/>
  </w:num>
  <w:num w:numId="2" w16cid:durableId="1816527607">
    <w:abstractNumId w:val="89"/>
  </w:num>
  <w:num w:numId="3" w16cid:durableId="2068645022">
    <w:abstractNumId w:val="60"/>
  </w:num>
  <w:num w:numId="4" w16cid:durableId="172502756">
    <w:abstractNumId w:val="52"/>
  </w:num>
  <w:num w:numId="5" w16cid:durableId="438138624">
    <w:abstractNumId w:val="26"/>
  </w:num>
  <w:num w:numId="6" w16cid:durableId="1615749575">
    <w:abstractNumId w:val="88"/>
  </w:num>
  <w:num w:numId="7" w16cid:durableId="326129623">
    <w:abstractNumId w:val="66"/>
  </w:num>
  <w:num w:numId="8" w16cid:durableId="2034987896">
    <w:abstractNumId w:val="70"/>
  </w:num>
  <w:num w:numId="9" w16cid:durableId="1393650904">
    <w:abstractNumId w:val="85"/>
  </w:num>
  <w:num w:numId="10" w16cid:durableId="504368682">
    <w:abstractNumId w:val="73"/>
  </w:num>
  <w:num w:numId="11" w16cid:durableId="969823824">
    <w:abstractNumId w:val="67"/>
  </w:num>
  <w:num w:numId="12" w16cid:durableId="1787580707">
    <w:abstractNumId w:val="51"/>
  </w:num>
  <w:num w:numId="13" w16cid:durableId="1843547357">
    <w:abstractNumId w:val="77"/>
  </w:num>
  <w:num w:numId="14" w16cid:durableId="130441106">
    <w:abstractNumId w:val="12"/>
  </w:num>
  <w:num w:numId="15" w16cid:durableId="52966242">
    <w:abstractNumId w:val="15"/>
  </w:num>
  <w:num w:numId="16" w16cid:durableId="1492677778">
    <w:abstractNumId w:val="24"/>
  </w:num>
  <w:num w:numId="17" w16cid:durableId="1118375634">
    <w:abstractNumId w:val="74"/>
  </w:num>
  <w:num w:numId="18" w16cid:durableId="1268541667">
    <w:abstractNumId w:val="84"/>
  </w:num>
  <w:num w:numId="19" w16cid:durableId="1310747543">
    <w:abstractNumId w:val="32"/>
  </w:num>
  <w:num w:numId="20" w16cid:durableId="1400864710">
    <w:abstractNumId w:val="64"/>
  </w:num>
  <w:num w:numId="21" w16cid:durableId="292751931">
    <w:abstractNumId w:val="75"/>
  </w:num>
  <w:num w:numId="22" w16cid:durableId="1951081975">
    <w:abstractNumId w:val="90"/>
  </w:num>
  <w:num w:numId="23" w16cid:durableId="1341734851">
    <w:abstractNumId w:val="13"/>
  </w:num>
  <w:num w:numId="24" w16cid:durableId="1830322013">
    <w:abstractNumId w:val="80"/>
  </w:num>
  <w:num w:numId="25" w16cid:durableId="842281001">
    <w:abstractNumId w:val="40"/>
  </w:num>
  <w:num w:numId="26" w16cid:durableId="215312355">
    <w:abstractNumId w:val="59"/>
  </w:num>
  <w:num w:numId="27" w16cid:durableId="1164081654">
    <w:abstractNumId w:val="22"/>
  </w:num>
  <w:num w:numId="28" w16cid:durableId="734015141">
    <w:abstractNumId w:val="29"/>
  </w:num>
  <w:num w:numId="29" w16cid:durableId="585382272">
    <w:abstractNumId w:val="18"/>
  </w:num>
  <w:num w:numId="30" w16cid:durableId="1609964765">
    <w:abstractNumId w:val="68"/>
  </w:num>
  <w:num w:numId="31" w16cid:durableId="24523119">
    <w:abstractNumId w:val="19"/>
  </w:num>
  <w:num w:numId="32" w16cid:durableId="352805610">
    <w:abstractNumId w:val="69"/>
  </w:num>
  <w:num w:numId="33" w16cid:durableId="795413660">
    <w:abstractNumId w:val="87"/>
  </w:num>
  <w:num w:numId="34" w16cid:durableId="975331657">
    <w:abstractNumId w:val="21"/>
  </w:num>
  <w:num w:numId="35" w16cid:durableId="1069041958">
    <w:abstractNumId w:val="47"/>
  </w:num>
  <w:num w:numId="36" w16cid:durableId="1959677615">
    <w:abstractNumId w:val="57"/>
  </w:num>
  <w:num w:numId="37" w16cid:durableId="806973801">
    <w:abstractNumId w:val="61"/>
  </w:num>
  <w:num w:numId="38" w16cid:durableId="1580359019">
    <w:abstractNumId w:val="44"/>
  </w:num>
  <w:num w:numId="39" w16cid:durableId="1331910894">
    <w:abstractNumId w:val="72"/>
  </w:num>
  <w:num w:numId="40" w16cid:durableId="847331362">
    <w:abstractNumId w:val="11"/>
  </w:num>
  <w:num w:numId="41" w16cid:durableId="7755323">
    <w:abstractNumId w:val="33"/>
  </w:num>
  <w:num w:numId="42" w16cid:durableId="1527330877">
    <w:abstractNumId w:val="36"/>
  </w:num>
  <w:num w:numId="43" w16cid:durableId="60376248">
    <w:abstractNumId w:val="78"/>
  </w:num>
  <w:num w:numId="44" w16cid:durableId="277369805">
    <w:abstractNumId w:val="65"/>
  </w:num>
  <w:num w:numId="45" w16cid:durableId="1110707663">
    <w:abstractNumId w:val="56"/>
  </w:num>
  <w:num w:numId="46" w16cid:durableId="21707841">
    <w:abstractNumId w:val="38"/>
  </w:num>
  <w:num w:numId="47" w16cid:durableId="1002010101">
    <w:abstractNumId w:val="53"/>
  </w:num>
  <w:num w:numId="48" w16cid:durableId="250286408">
    <w:abstractNumId w:val="82"/>
  </w:num>
  <w:num w:numId="49" w16cid:durableId="594752359">
    <w:abstractNumId w:val="50"/>
  </w:num>
  <w:num w:numId="50" w16cid:durableId="2083792135">
    <w:abstractNumId w:val="37"/>
  </w:num>
  <w:num w:numId="51" w16cid:durableId="918371778">
    <w:abstractNumId w:val="81"/>
  </w:num>
  <w:num w:numId="52" w16cid:durableId="1147471700">
    <w:abstractNumId w:val="27"/>
  </w:num>
  <w:num w:numId="53" w16cid:durableId="912541742">
    <w:abstractNumId w:val="49"/>
  </w:num>
  <w:num w:numId="54" w16cid:durableId="2050840288">
    <w:abstractNumId w:val="39"/>
  </w:num>
  <w:num w:numId="55" w16cid:durableId="2053458944">
    <w:abstractNumId w:val="62"/>
  </w:num>
  <w:num w:numId="56" w16cid:durableId="857431918">
    <w:abstractNumId w:val="43"/>
  </w:num>
  <w:num w:numId="57" w16cid:durableId="1134828205">
    <w:abstractNumId w:val="54"/>
  </w:num>
  <w:num w:numId="58" w16cid:durableId="1827624466">
    <w:abstractNumId w:val="83"/>
  </w:num>
  <w:num w:numId="59" w16cid:durableId="1764376998">
    <w:abstractNumId w:val="28"/>
  </w:num>
  <w:num w:numId="60" w16cid:durableId="709110249">
    <w:abstractNumId w:val="48"/>
  </w:num>
  <w:num w:numId="61" w16cid:durableId="1622807005">
    <w:abstractNumId w:val="14"/>
  </w:num>
  <w:num w:numId="62" w16cid:durableId="552153193">
    <w:abstractNumId w:val="86"/>
  </w:num>
  <w:num w:numId="63" w16cid:durableId="10407132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785006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9391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8286883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22909311">
    <w:abstractNumId w:val="16"/>
  </w:num>
  <w:num w:numId="68" w16cid:durableId="1457991591">
    <w:abstractNumId w:val="63"/>
  </w:num>
  <w:num w:numId="69" w16cid:durableId="1259093943">
    <w:abstractNumId w:val="79"/>
  </w:num>
  <w:num w:numId="70" w16cid:durableId="2047294463">
    <w:abstractNumId w:val="17"/>
  </w:num>
  <w:num w:numId="71" w16cid:durableId="1221284558">
    <w:abstractNumId w:val="45"/>
  </w:num>
  <w:num w:numId="72" w16cid:durableId="1891529805">
    <w:abstractNumId w:val="31"/>
  </w:num>
  <w:num w:numId="73" w16cid:durableId="1380351497">
    <w:abstractNumId w:val="86"/>
    <w:lvlOverride w:ilvl="0">
      <w:startOverride w:val="10"/>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11246575">
    <w:abstractNumId w:val="58"/>
  </w:num>
  <w:num w:numId="75" w16cid:durableId="555119831">
    <w:abstractNumId w:val="23"/>
  </w:num>
  <w:num w:numId="76" w16cid:durableId="1036736638">
    <w:abstractNumId w:val="20"/>
  </w:num>
  <w:num w:numId="77" w16cid:durableId="1530947754">
    <w:abstractNumId w:val="55"/>
  </w:num>
  <w:num w:numId="78" w16cid:durableId="1379235142">
    <w:abstractNumId w:val="71"/>
  </w:num>
  <w:num w:numId="79" w16cid:durableId="2010059647">
    <w:abstractNumId w:val="46"/>
  </w:num>
  <w:num w:numId="80" w16cid:durableId="570892599">
    <w:abstractNumId w:val="42"/>
  </w:num>
  <w:num w:numId="81" w16cid:durableId="481583293">
    <w:abstractNumId w:val="4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103"/>
    <w:rsid w:val="0000027C"/>
    <w:rsid w:val="000006F6"/>
    <w:rsid w:val="0000106B"/>
    <w:rsid w:val="000010D3"/>
    <w:rsid w:val="000017F9"/>
    <w:rsid w:val="00001C7B"/>
    <w:rsid w:val="00001EE6"/>
    <w:rsid w:val="000023BF"/>
    <w:rsid w:val="000025CC"/>
    <w:rsid w:val="00002C7F"/>
    <w:rsid w:val="00002C8E"/>
    <w:rsid w:val="000030E7"/>
    <w:rsid w:val="0000321E"/>
    <w:rsid w:val="00003D01"/>
    <w:rsid w:val="00003EBA"/>
    <w:rsid w:val="0000491A"/>
    <w:rsid w:val="00004924"/>
    <w:rsid w:val="00005B29"/>
    <w:rsid w:val="00005C35"/>
    <w:rsid w:val="00005D81"/>
    <w:rsid w:val="00005DD7"/>
    <w:rsid w:val="00006622"/>
    <w:rsid w:val="000066A8"/>
    <w:rsid w:val="000074E9"/>
    <w:rsid w:val="0000760B"/>
    <w:rsid w:val="00007648"/>
    <w:rsid w:val="000077F4"/>
    <w:rsid w:val="000079B0"/>
    <w:rsid w:val="000105A1"/>
    <w:rsid w:val="00011A30"/>
    <w:rsid w:val="00011BBC"/>
    <w:rsid w:val="00011C91"/>
    <w:rsid w:val="000123B4"/>
    <w:rsid w:val="0001249C"/>
    <w:rsid w:val="00012B88"/>
    <w:rsid w:val="00013606"/>
    <w:rsid w:val="00013833"/>
    <w:rsid w:val="000138C9"/>
    <w:rsid w:val="00014017"/>
    <w:rsid w:val="000141A5"/>
    <w:rsid w:val="00014268"/>
    <w:rsid w:val="00014708"/>
    <w:rsid w:val="00014CE9"/>
    <w:rsid w:val="00014D64"/>
    <w:rsid w:val="00014FD0"/>
    <w:rsid w:val="00015D9D"/>
    <w:rsid w:val="00015E39"/>
    <w:rsid w:val="00015F10"/>
    <w:rsid w:val="00016044"/>
    <w:rsid w:val="00016D01"/>
    <w:rsid w:val="00016D3F"/>
    <w:rsid w:val="000174E6"/>
    <w:rsid w:val="00017A6E"/>
    <w:rsid w:val="00017F12"/>
    <w:rsid w:val="00020536"/>
    <w:rsid w:val="0002153E"/>
    <w:rsid w:val="000224B2"/>
    <w:rsid w:val="000225C7"/>
    <w:rsid w:val="00023811"/>
    <w:rsid w:val="00023DDD"/>
    <w:rsid w:val="000244EA"/>
    <w:rsid w:val="00024540"/>
    <w:rsid w:val="000246CC"/>
    <w:rsid w:val="00025024"/>
    <w:rsid w:val="000259FE"/>
    <w:rsid w:val="00025AF7"/>
    <w:rsid w:val="00026464"/>
    <w:rsid w:val="00026A64"/>
    <w:rsid w:val="00026DD8"/>
    <w:rsid w:val="000279C7"/>
    <w:rsid w:val="00027ABB"/>
    <w:rsid w:val="00030000"/>
    <w:rsid w:val="000300FD"/>
    <w:rsid w:val="000301C7"/>
    <w:rsid w:val="00031516"/>
    <w:rsid w:val="00031E8E"/>
    <w:rsid w:val="00031F48"/>
    <w:rsid w:val="0003217D"/>
    <w:rsid w:val="00033179"/>
    <w:rsid w:val="0003379C"/>
    <w:rsid w:val="00034067"/>
    <w:rsid w:val="0003463D"/>
    <w:rsid w:val="00034761"/>
    <w:rsid w:val="000348AA"/>
    <w:rsid w:val="00034E2E"/>
    <w:rsid w:val="00034FF8"/>
    <w:rsid w:val="00035244"/>
    <w:rsid w:val="000355B9"/>
    <w:rsid w:val="000359E4"/>
    <w:rsid w:val="000374CB"/>
    <w:rsid w:val="00037EDA"/>
    <w:rsid w:val="000402F9"/>
    <w:rsid w:val="0004090D"/>
    <w:rsid w:val="00040E3A"/>
    <w:rsid w:val="000413A6"/>
    <w:rsid w:val="000415B2"/>
    <w:rsid w:val="00041BCF"/>
    <w:rsid w:val="000420E6"/>
    <w:rsid w:val="00042548"/>
    <w:rsid w:val="0004367D"/>
    <w:rsid w:val="00043A61"/>
    <w:rsid w:val="00043B72"/>
    <w:rsid w:val="00043BC8"/>
    <w:rsid w:val="00043DAE"/>
    <w:rsid w:val="0004439F"/>
    <w:rsid w:val="00044CE3"/>
    <w:rsid w:val="00044E3E"/>
    <w:rsid w:val="00044F57"/>
    <w:rsid w:val="00045474"/>
    <w:rsid w:val="00045727"/>
    <w:rsid w:val="00045D23"/>
    <w:rsid w:val="000471DE"/>
    <w:rsid w:val="00047467"/>
    <w:rsid w:val="00050119"/>
    <w:rsid w:val="00050B6A"/>
    <w:rsid w:val="00050E2F"/>
    <w:rsid w:val="00050F7F"/>
    <w:rsid w:val="00051672"/>
    <w:rsid w:val="00051C0E"/>
    <w:rsid w:val="00051E08"/>
    <w:rsid w:val="000521F5"/>
    <w:rsid w:val="0005252F"/>
    <w:rsid w:val="00052538"/>
    <w:rsid w:val="000527CB"/>
    <w:rsid w:val="000538D1"/>
    <w:rsid w:val="0005463F"/>
    <w:rsid w:val="00054C87"/>
    <w:rsid w:val="00054D6C"/>
    <w:rsid w:val="00055802"/>
    <w:rsid w:val="00055A15"/>
    <w:rsid w:val="00056ECB"/>
    <w:rsid w:val="00056F8B"/>
    <w:rsid w:val="0005751D"/>
    <w:rsid w:val="00057B79"/>
    <w:rsid w:val="00057D2B"/>
    <w:rsid w:val="000602F1"/>
    <w:rsid w:val="0006032D"/>
    <w:rsid w:val="00060777"/>
    <w:rsid w:val="00060E57"/>
    <w:rsid w:val="000618A8"/>
    <w:rsid w:val="00061E54"/>
    <w:rsid w:val="000620D2"/>
    <w:rsid w:val="00062333"/>
    <w:rsid w:val="00062903"/>
    <w:rsid w:val="00063248"/>
    <w:rsid w:val="00063797"/>
    <w:rsid w:val="00063CA2"/>
    <w:rsid w:val="00063F00"/>
    <w:rsid w:val="00064143"/>
    <w:rsid w:val="00064241"/>
    <w:rsid w:val="0006462C"/>
    <w:rsid w:val="00064799"/>
    <w:rsid w:val="00064BAA"/>
    <w:rsid w:val="000651A0"/>
    <w:rsid w:val="000663FB"/>
    <w:rsid w:val="0006690E"/>
    <w:rsid w:val="00066B1A"/>
    <w:rsid w:val="00066F4B"/>
    <w:rsid w:val="000673C1"/>
    <w:rsid w:val="00067721"/>
    <w:rsid w:val="00070B6A"/>
    <w:rsid w:val="00070BEB"/>
    <w:rsid w:val="0007185B"/>
    <w:rsid w:val="000722EE"/>
    <w:rsid w:val="00072874"/>
    <w:rsid w:val="00073F7F"/>
    <w:rsid w:val="000740FC"/>
    <w:rsid w:val="00074628"/>
    <w:rsid w:val="00074D7C"/>
    <w:rsid w:val="00074FB3"/>
    <w:rsid w:val="00075359"/>
    <w:rsid w:val="00075DD3"/>
    <w:rsid w:val="00076B9A"/>
    <w:rsid w:val="00076D8D"/>
    <w:rsid w:val="00077538"/>
    <w:rsid w:val="00077F77"/>
    <w:rsid w:val="00080213"/>
    <w:rsid w:val="000802B7"/>
    <w:rsid w:val="000808A2"/>
    <w:rsid w:val="00080A66"/>
    <w:rsid w:val="00081724"/>
    <w:rsid w:val="00082BD4"/>
    <w:rsid w:val="00082C06"/>
    <w:rsid w:val="00083BA4"/>
    <w:rsid w:val="00083F92"/>
    <w:rsid w:val="0008479C"/>
    <w:rsid w:val="00084AFD"/>
    <w:rsid w:val="000852F3"/>
    <w:rsid w:val="0008546A"/>
    <w:rsid w:val="0008561C"/>
    <w:rsid w:val="00085BFF"/>
    <w:rsid w:val="000861CC"/>
    <w:rsid w:val="00086AC0"/>
    <w:rsid w:val="00086EB2"/>
    <w:rsid w:val="000873CE"/>
    <w:rsid w:val="00087BAF"/>
    <w:rsid w:val="00087DAA"/>
    <w:rsid w:val="00087F2C"/>
    <w:rsid w:val="000909EA"/>
    <w:rsid w:val="0009146E"/>
    <w:rsid w:val="00091776"/>
    <w:rsid w:val="00092309"/>
    <w:rsid w:val="00092575"/>
    <w:rsid w:val="00093D52"/>
    <w:rsid w:val="00093F80"/>
    <w:rsid w:val="0009419A"/>
    <w:rsid w:val="0009486E"/>
    <w:rsid w:val="00094C0D"/>
    <w:rsid w:val="00095C94"/>
    <w:rsid w:val="000960B8"/>
    <w:rsid w:val="000961FD"/>
    <w:rsid w:val="00096520"/>
    <w:rsid w:val="00096A24"/>
    <w:rsid w:val="00097FCD"/>
    <w:rsid w:val="000A001F"/>
    <w:rsid w:val="000A061E"/>
    <w:rsid w:val="000A074D"/>
    <w:rsid w:val="000A0AF7"/>
    <w:rsid w:val="000A0AFE"/>
    <w:rsid w:val="000A0D53"/>
    <w:rsid w:val="000A109F"/>
    <w:rsid w:val="000A1735"/>
    <w:rsid w:val="000A1880"/>
    <w:rsid w:val="000A1979"/>
    <w:rsid w:val="000A1B39"/>
    <w:rsid w:val="000A1C08"/>
    <w:rsid w:val="000A21DF"/>
    <w:rsid w:val="000A2BE6"/>
    <w:rsid w:val="000A3CCD"/>
    <w:rsid w:val="000A3E5E"/>
    <w:rsid w:val="000A409A"/>
    <w:rsid w:val="000A434B"/>
    <w:rsid w:val="000A4B33"/>
    <w:rsid w:val="000A4BE5"/>
    <w:rsid w:val="000A5532"/>
    <w:rsid w:val="000A6285"/>
    <w:rsid w:val="000A6293"/>
    <w:rsid w:val="000A689E"/>
    <w:rsid w:val="000A776F"/>
    <w:rsid w:val="000A7DF7"/>
    <w:rsid w:val="000B0265"/>
    <w:rsid w:val="000B0611"/>
    <w:rsid w:val="000B079E"/>
    <w:rsid w:val="000B09DA"/>
    <w:rsid w:val="000B0E58"/>
    <w:rsid w:val="000B16A8"/>
    <w:rsid w:val="000B18E6"/>
    <w:rsid w:val="000B1973"/>
    <w:rsid w:val="000B1B9C"/>
    <w:rsid w:val="000B2241"/>
    <w:rsid w:val="000B235F"/>
    <w:rsid w:val="000B3225"/>
    <w:rsid w:val="000B3ABE"/>
    <w:rsid w:val="000B4276"/>
    <w:rsid w:val="000B4707"/>
    <w:rsid w:val="000B4889"/>
    <w:rsid w:val="000B4E0C"/>
    <w:rsid w:val="000B53FF"/>
    <w:rsid w:val="000B5BF0"/>
    <w:rsid w:val="000B5C08"/>
    <w:rsid w:val="000B65AA"/>
    <w:rsid w:val="000B6AFE"/>
    <w:rsid w:val="000B6C58"/>
    <w:rsid w:val="000B6C5E"/>
    <w:rsid w:val="000B6DE4"/>
    <w:rsid w:val="000B7417"/>
    <w:rsid w:val="000B75F1"/>
    <w:rsid w:val="000B7AD9"/>
    <w:rsid w:val="000C00B1"/>
    <w:rsid w:val="000C04C7"/>
    <w:rsid w:val="000C0642"/>
    <w:rsid w:val="000C1446"/>
    <w:rsid w:val="000C2010"/>
    <w:rsid w:val="000C255B"/>
    <w:rsid w:val="000C3162"/>
    <w:rsid w:val="000C3501"/>
    <w:rsid w:val="000C36E1"/>
    <w:rsid w:val="000C3CA4"/>
    <w:rsid w:val="000C4080"/>
    <w:rsid w:val="000C4255"/>
    <w:rsid w:val="000C454D"/>
    <w:rsid w:val="000C4603"/>
    <w:rsid w:val="000C4AB5"/>
    <w:rsid w:val="000C4E9D"/>
    <w:rsid w:val="000C5008"/>
    <w:rsid w:val="000C507D"/>
    <w:rsid w:val="000C5146"/>
    <w:rsid w:val="000C5DFA"/>
    <w:rsid w:val="000C5EFE"/>
    <w:rsid w:val="000C5F37"/>
    <w:rsid w:val="000C68F3"/>
    <w:rsid w:val="000C70AA"/>
    <w:rsid w:val="000C79EB"/>
    <w:rsid w:val="000D14E8"/>
    <w:rsid w:val="000D216C"/>
    <w:rsid w:val="000D252E"/>
    <w:rsid w:val="000D29D5"/>
    <w:rsid w:val="000D2D6E"/>
    <w:rsid w:val="000D36D7"/>
    <w:rsid w:val="000D402E"/>
    <w:rsid w:val="000D4EF8"/>
    <w:rsid w:val="000D4F0D"/>
    <w:rsid w:val="000D5C2B"/>
    <w:rsid w:val="000D5FF1"/>
    <w:rsid w:val="000D6453"/>
    <w:rsid w:val="000D71D1"/>
    <w:rsid w:val="000D75B1"/>
    <w:rsid w:val="000D798C"/>
    <w:rsid w:val="000D7F5F"/>
    <w:rsid w:val="000E08CB"/>
    <w:rsid w:val="000E0E07"/>
    <w:rsid w:val="000E1661"/>
    <w:rsid w:val="000E17AA"/>
    <w:rsid w:val="000E185C"/>
    <w:rsid w:val="000E1906"/>
    <w:rsid w:val="000E1E29"/>
    <w:rsid w:val="000E257D"/>
    <w:rsid w:val="000E2C4B"/>
    <w:rsid w:val="000E2E33"/>
    <w:rsid w:val="000E2FEE"/>
    <w:rsid w:val="000E3789"/>
    <w:rsid w:val="000E3845"/>
    <w:rsid w:val="000E3E8F"/>
    <w:rsid w:val="000E42AA"/>
    <w:rsid w:val="000E44D2"/>
    <w:rsid w:val="000E4E1A"/>
    <w:rsid w:val="000E5D2E"/>
    <w:rsid w:val="000E6166"/>
    <w:rsid w:val="000E64E0"/>
    <w:rsid w:val="000E6556"/>
    <w:rsid w:val="000E6627"/>
    <w:rsid w:val="000E7FBC"/>
    <w:rsid w:val="000F00CD"/>
    <w:rsid w:val="000F05AD"/>
    <w:rsid w:val="000F06F7"/>
    <w:rsid w:val="000F0E32"/>
    <w:rsid w:val="000F1996"/>
    <w:rsid w:val="000F1E4C"/>
    <w:rsid w:val="000F20E6"/>
    <w:rsid w:val="000F289B"/>
    <w:rsid w:val="000F3217"/>
    <w:rsid w:val="000F32D8"/>
    <w:rsid w:val="000F36B8"/>
    <w:rsid w:val="000F42FC"/>
    <w:rsid w:val="000F54D7"/>
    <w:rsid w:val="000F6467"/>
    <w:rsid w:val="000F6564"/>
    <w:rsid w:val="000F6987"/>
    <w:rsid w:val="000F6F7F"/>
    <w:rsid w:val="000F7301"/>
    <w:rsid w:val="000F7955"/>
    <w:rsid w:val="000F7A70"/>
    <w:rsid w:val="000F7CD6"/>
    <w:rsid w:val="000F7E27"/>
    <w:rsid w:val="00100E66"/>
    <w:rsid w:val="00102129"/>
    <w:rsid w:val="001027E2"/>
    <w:rsid w:val="00102FB4"/>
    <w:rsid w:val="0010333E"/>
    <w:rsid w:val="0010365C"/>
    <w:rsid w:val="0010392D"/>
    <w:rsid w:val="00103F46"/>
    <w:rsid w:val="001046A3"/>
    <w:rsid w:val="0010495F"/>
    <w:rsid w:val="00104D47"/>
    <w:rsid w:val="001058A3"/>
    <w:rsid w:val="00106630"/>
    <w:rsid w:val="00106A71"/>
    <w:rsid w:val="00106D4E"/>
    <w:rsid w:val="00107009"/>
    <w:rsid w:val="00107E26"/>
    <w:rsid w:val="0011136F"/>
    <w:rsid w:val="0011264F"/>
    <w:rsid w:val="00112D53"/>
    <w:rsid w:val="00113280"/>
    <w:rsid w:val="001135A8"/>
    <w:rsid w:val="00113645"/>
    <w:rsid w:val="00113ACC"/>
    <w:rsid w:val="00114911"/>
    <w:rsid w:val="00116129"/>
    <w:rsid w:val="00116236"/>
    <w:rsid w:val="00116852"/>
    <w:rsid w:val="0011727C"/>
    <w:rsid w:val="001176CD"/>
    <w:rsid w:val="00117B8B"/>
    <w:rsid w:val="001201F3"/>
    <w:rsid w:val="00120E6E"/>
    <w:rsid w:val="00121124"/>
    <w:rsid w:val="001216CF"/>
    <w:rsid w:val="00121887"/>
    <w:rsid w:val="001219D9"/>
    <w:rsid w:val="00122613"/>
    <w:rsid w:val="00122635"/>
    <w:rsid w:val="0012293D"/>
    <w:rsid w:val="00122DC4"/>
    <w:rsid w:val="00123118"/>
    <w:rsid w:val="00124145"/>
    <w:rsid w:val="001242A0"/>
    <w:rsid w:val="001242F5"/>
    <w:rsid w:val="0012461D"/>
    <w:rsid w:val="00124BC7"/>
    <w:rsid w:val="00124C71"/>
    <w:rsid w:val="00125597"/>
    <w:rsid w:val="00125F2F"/>
    <w:rsid w:val="0012633B"/>
    <w:rsid w:val="0013037C"/>
    <w:rsid w:val="001303B0"/>
    <w:rsid w:val="00130AF3"/>
    <w:rsid w:val="00130D84"/>
    <w:rsid w:val="00130E0A"/>
    <w:rsid w:val="00130EB1"/>
    <w:rsid w:val="0013145B"/>
    <w:rsid w:val="00132531"/>
    <w:rsid w:val="001328B0"/>
    <w:rsid w:val="00132A83"/>
    <w:rsid w:val="00132DD0"/>
    <w:rsid w:val="00132F0B"/>
    <w:rsid w:val="001331ED"/>
    <w:rsid w:val="001333CF"/>
    <w:rsid w:val="001343B4"/>
    <w:rsid w:val="00134CEB"/>
    <w:rsid w:val="00134D22"/>
    <w:rsid w:val="00135150"/>
    <w:rsid w:val="001353AF"/>
    <w:rsid w:val="00135454"/>
    <w:rsid w:val="001361F2"/>
    <w:rsid w:val="00136D52"/>
    <w:rsid w:val="0013726F"/>
    <w:rsid w:val="00137279"/>
    <w:rsid w:val="00137753"/>
    <w:rsid w:val="001378DD"/>
    <w:rsid w:val="00137C40"/>
    <w:rsid w:val="001407BC"/>
    <w:rsid w:val="001409AD"/>
    <w:rsid w:val="00140B54"/>
    <w:rsid w:val="00140BC5"/>
    <w:rsid w:val="00140F23"/>
    <w:rsid w:val="001412A1"/>
    <w:rsid w:val="00141336"/>
    <w:rsid w:val="0014146D"/>
    <w:rsid w:val="0014169A"/>
    <w:rsid w:val="0014171E"/>
    <w:rsid w:val="001419B9"/>
    <w:rsid w:val="00142E2B"/>
    <w:rsid w:val="00143079"/>
    <w:rsid w:val="00143252"/>
    <w:rsid w:val="0014326D"/>
    <w:rsid w:val="0014377F"/>
    <w:rsid w:val="00143985"/>
    <w:rsid w:val="00143C53"/>
    <w:rsid w:val="00143CE2"/>
    <w:rsid w:val="00143D62"/>
    <w:rsid w:val="00143DFD"/>
    <w:rsid w:val="00143E50"/>
    <w:rsid w:val="001443CA"/>
    <w:rsid w:val="0014453A"/>
    <w:rsid w:val="0014460F"/>
    <w:rsid w:val="00144CB3"/>
    <w:rsid w:val="00145529"/>
    <w:rsid w:val="001457EA"/>
    <w:rsid w:val="00145EA7"/>
    <w:rsid w:val="0014607A"/>
    <w:rsid w:val="00146112"/>
    <w:rsid w:val="00146FA3"/>
    <w:rsid w:val="001504A8"/>
    <w:rsid w:val="001504E2"/>
    <w:rsid w:val="001508D3"/>
    <w:rsid w:val="00150D28"/>
    <w:rsid w:val="0015201B"/>
    <w:rsid w:val="0015205D"/>
    <w:rsid w:val="00152234"/>
    <w:rsid w:val="00152241"/>
    <w:rsid w:val="0015283C"/>
    <w:rsid w:val="001529AA"/>
    <w:rsid w:val="00152A5B"/>
    <w:rsid w:val="00153329"/>
    <w:rsid w:val="0015378D"/>
    <w:rsid w:val="00153DE0"/>
    <w:rsid w:val="00153E3D"/>
    <w:rsid w:val="00153F57"/>
    <w:rsid w:val="001540E6"/>
    <w:rsid w:val="001542D1"/>
    <w:rsid w:val="001561C9"/>
    <w:rsid w:val="00156A5D"/>
    <w:rsid w:val="001577B9"/>
    <w:rsid w:val="00157C31"/>
    <w:rsid w:val="00157C7E"/>
    <w:rsid w:val="00160402"/>
    <w:rsid w:val="00160B4D"/>
    <w:rsid w:val="0016100D"/>
    <w:rsid w:val="00161F1D"/>
    <w:rsid w:val="0016281D"/>
    <w:rsid w:val="00162CE9"/>
    <w:rsid w:val="00162D13"/>
    <w:rsid w:val="001634E9"/>
    <w:rsid w:val="00163BFF"/>
    <w:rsid w:val="001654E7"/>
    <w:rsid w:val="00165907"/>
    <w:rsid w:val="00165947"/>
    <w:rsid w:val="00165E18"/>
    <w:rsid w:val="001660B1"/>
    <w:rsid w:val="001661C3"/>
    <w:rsid w:val="001661E4"/>
    <w:rsid w:val="00166348"/>
    <w:rsid w:val="001666A8"/>
    <w:rsid w:val="00166A35"/>
    <w:rsid w:val="00167503"/>
    <w:rsid w:val="001679E0"/>
    <w:rsid w:val="00167B4B"/>
    <w:rsid w:val="00167DC3"/>
    <w:rsid w:val="00167E72"/>
    <w:rsid w:val="00167E75"/>
    <w:rsid w:val="001705AF"/>
    <w:rsid w:val="00170BA7"/>
    <w:rsid w:val="00170BFC"/>
    <w:rsid w:val="00170FEB"/>
    <w:rsid w:val="0017117E"/>
    <w:rsid w:val="001719F8"/>
    <w:rsid w:val="00172547"/>
    <w:rsid w:val="0017278B"/>
    <w:rsid w:val="0017296F"/>
    <w:rsid w:val="00172984"/>
    <w:rsid w:val="00173587"/>
    <w:rsid w:val="0017371B"/>
    <w:rsid w:val="00173BB3"/>
    <w:rsid w:val="00173BD9"/>
    <w:rsid w:val="00173CFC"/>
    <w:rsid w:val="00173D6E"/>
    <w:rsid w:val="0017450B"/>
    <w:rsid w:val="001748BA"/>
    <w:rsid w:val="001749B2"/>
    <w:rsid w:val="00174DF3"/>
    <w:rsid w:val="00174EBC"/>
    <w:rsid w:val="00174F38"/>
    <w:rsid w:val="001761A0"/>
    <w:rsid w:val="001765DB"/>
    <w:rsid w:val="00176CA2"/>
    <w:rsid w:val="00177DC6"/>
    <w:rsid w:val="00177EDD"/>
    <w:rsid w:val="0018049A"/>
    <w:rsid w:val="00181A58"/>
    <w:rsid w:val="00181E67"/>
    <w:rsid w:val="001826E0"/>
    <w:rsid w:val="00183AD8"/>
    <w:rsid w:val="00183C5B"/>
    <w:rsid w:val="00184686"/>
    <w:rsid w:val="00184E0F"/>
    <w:rsid w:val="001850D3"/>
    <w:rsid w:val="0018545B"/>
    <w:rsid w:val="001856DA"/>
    <w:rsid w:val="0018588B"/>
    <w:rsid w:val="00185B60"/>
    <w:rsid w:val="00185CF9"/>
    <w:rsid w:val="00185F46"/>
    <w:rsid w:val="001864BF"/>
    <w:rsid w:val="0018706F"/>
    <w:rsid w:val="001873C0"/>
    <w:rsid w:val="00187556"/>
    <w:rsid w:val="001879AD"/>
    <w:rsid w:val="00187AF5"/>
    <w:rsid w:val="0019037D"/>
    <w:rsid w:val="001903AE"/>
    <w:rsid w:val="001904F7"/>
    <w:rsid w:val="001905EF"/>
    <w:rsid w:val="00190FA9"/>
    <w:rsid w:val="001912AF"/>
    <w:rsid w:val="0019139D"/>
    <w:rsid w:val="001919F2"/>
    <w:rsid w:val="00191B87"/>
    <w:rsid w:val="00191DEA"/>
    <w:rsid w:val="00192122"/>
    <w:rsid w:val="00192254"/>
    <w:rsid w:val="00192454"/>
    <w:rsid w:val="001929E0"/>
    <w:rsid w:val="00192D33"/>
    <w:rsid w:val="0019303D"/>
    <w:rsid w:val="0019317F"/>
    <w:rsid w:val="0019341C"/>
    <w:rsid w:val="00194807"/>
    <w:rsid w:val="00195977"/>
    <w:rsid w:val="00195B55"/>
    <w:rsid w:val="001969D8"/>
    <w:rsid w:val="00197C6C"/>
    <w:rsid w:val="001A0219"/>
    <w:rsid w:val="001A03B4"/>
    <w:rsid w:val="001A0416"/>
    <w:rsid w:val="001A0CC4"/>
    <w:rsid w:val="001A2115"/>
    <w:rsid w:val="001A2828"/>
    <w:rsid w:val="001A2CC8"/>
    <w:rsid w:val="001A3623"/>
    <w:rsid w:val="001A3643"/>
    <w:rsid w:val="001A56E1"/>
    <w:rsid w:val="001A58C8"/>
    <w:rsid w:val="001A592D"/>
    <w:rsid w:val="001A5D0D"/>
    <w:rsid w:val="001A5DBE"/>
    <w:rsid w:val="001A62DE"/>
    <w:rsid w:val="001A6A8B"/>
    <w:rsid w:val="001A6AC5"/>
    <w:rsid w:val="001A6B0E"/>
    <w:rsid w:val="001A7B1F"/>
    <w:rsid w:val="001A7DDE"/>
    <w:rsid w:val="001B016A"/>
    <w:rsid w:val="001B0272"/>
    <w:rsid w:val="001B0289"/>
    <w:rsid w:val="001B0396"/>
    <w:rsid w:val="001B07C3"/>
    <w:rsid w:val="001B0A00"/>
    <w:rsid w:val="001B181C"/>
    <w:rsid w:val="001B1D4C"/>
    <w:rsid w:val="001B1FAC"/>
    <w:rsid w:val="001B21E9"/>
    <w:rsid w:val="001B29BC"/>
    <w:rsid w:val="001B2BEB"/>
    <w:rsid w:val="001B353A"/>
    <w:rsid w:val="001B381F"/>
    <w:rsid w:val="001B3D43"/>
    <w:rsid w:val="001B3F37"/>
    <w:rsid w:val="001B413A"/>
    <w:rsid w:val="001B45EC"/>
    <w:rsid w:val="001B4B20"/>
    <w:rsid w:val="001B5741"/>
    <w:rsid w:val="001B5DB6"/>
    <w:rsid w:val="001B6188"/>
    <w:rsid w:val="001B7BEE"/>
    <w:rsid w:val="001C034A"/>
    <w:rsid w:val="001C0929"/>
    <w:rsid w:val="001C1210"/>
    <w:rsid w:val="001C14B7"/>
    <w:rsid w:val="001C157D"/>
    <w:rsid w:val="001C171F"/>
    <w:rsid w:val="001C1E4F"/>
    <w:rsid w:val="001C20B9"/>
    <w:rsid w:val="001C2578"/>
    <w:rsid w:val="001C2D82"/>
    <w:rsid w:val="001C305E"/>
    <w:rsid w:val="001C333F"/>
    <w:rsid w:val="001C34CF"/>
    <w:rsid w:val="001C356A"/>
    <w:rsid w:val="001C41CD"/>
    <w:rsid w:val="001C41CE"/>
    <w:rsid w:val="001C42CE"/>
    <w:rsid w:val="001C4ED2"/>
    <w:rsid w:val="001C532B"/>
    <w:rsid w:val="001C59CB"/>
    <w:rsid w:val="001C5B1A"/>
    <w:rsid w:val="001C5DBC"/>
    <w:rsid w:val="001C69BE"/>
    <w:rsid w:val="001C6BB9"/>
    <w:rsid w:val="001C79AA"/>
    <w:rsid w:val="001C7A68"/>
    <w:rsid w:val="001D0546"/>
    <w:rsid w:val="001D08EA"/>
    <w:rsid w:val="001D096E"/>
    <w:rsid w:val="001D0E5F"/>
    <w:rsid w:val="001D1014"/>
    <w:rsid w:val="001D17BC"/>
    <w:rsid w:val="001D19C5"/>
    <w:rsid w:val="001D1BA0"/>
    <w:rsid w:val="001D1F4B"/>
    <w:rsid w:val="001D2209"/>
    <w:rsid w:val="001D3C93"/>
    <w:rsid w:val="001D4201"/>
    <w:rsid w:val="001D4726"/>
    <w:rsid w:val="001D4992"/>
    <w:rsid w:val="001D4BFF"/>
    <w:rsid w:val="001D4D7E"/>
    <w:rsid w:val="001D4EE2"/>
    <w:rsid w:val="001D5204"/>
    <w:rsid w:val="001D56EB"/>
    <w:rsid w:val="001D578A"/>
    <w:rsid w:val="001D57E0"/>
    <w:rsid w:val="001D59B1"/>
    <w:rsid w:val="001D6539"/>
    <w:rsid w:val="001D69E2"/>
    <w:rsid w:val="001D6A86"/>
    <w:rsid w:val="001D6D05"/>
    <w:rsid w:val="001D78A8"/>
    <w:rsid w:val="001D7AFC"/>
    <w:rsid w:val="001D7E8D"/>
    <w:rsid w:val="001E0212"/>
    <w:rsid w:val="001E0492"/>
    <w:rsid w:val="001E0FE7"/>
    <w:rsid w:val="001E15CB"/>
    <w:rsid w:val="001E1724"/>
    <w:rsid w:val="001E1E3E"/>
    <w:rsid w:val="001E25D8"/>
    <w:rsid w:val="001E2A7E"/>
    <w:rsid w:val="001E3206"/>
    <w:rsid w:val="001E4B47"/>
    <w:rsid w:val="001E4B6D"/>
    <w:rsid w:val="001E56EE"/>
    <w:rsid w:val="001E5DB1"/>
    <w:rsid w:val="001E68F7"/>
    <w:rsid w:val="001E6A85"/>
    <w:rsid w:val="001E6E48"/>
    <w:rsid w:val="001E7132"/>
    <w:rsid w:val="001E7A29"/>
    <w:rsid w:val="001E7A5B"/>
    <w:rsid w:val="001E7EDC"/>
    <w:rsid w:val="001F01C6"/>
    <w:rsid w:val="001F0396"/>
    <w:rsid w:val="001F0617"/>
    <w:rsid w:val="001F067A"/>
    <w:rsid w:val="001F07B2"/>
    <w:rsid w:val="001F0ADF"/>
    <w:rsid w:val="001F0C0C"/>
    <w:rsid w:val="001F0F95"/>
    <w:rsid w:val="001F107B"/>
    <w:rsid w:val="001F26B5"/>
    <w:rsid w:val="001F272C"/>
    <w:rsid w:val="001F2BF7"/>
    <w:rsid w:val="001F2EFD"/>
    <w:rsid w:val="001F3FA9"/>
    <w:rsid w:val="001F4411"/>
    <w:rsid w:val="001F482C"/>
    <w:rsid w:val="001F4DE7"/>
    <w:rsid w:val="001F4E6B"/>
    <w:rsid w:val="001F605D"/>
    <w:rsid w:val="001F6909"/>
    <w:rsid w:val="001F7157"/>
    <w:rsid w:val="001F75DC"/>
    <w:rsid w:val="001F7C9C"/>
    <w:rsid w:val="0020035D"/>
    <w:rsid w:val="00200461"/>
    <w:rsid w:val="002006A9"/>
    <w:rsid w:val="002009DD"/>
    <w:rsid w:val="00201181"/>
    <w:rsid w:val="00201254"/>
    <w:rsid w:val="00201308"/>
    <w:rsid w:val="002015F4"/>
    <w:rsid w:val="0020197B"/>
    <w:rsid w:val="002019E5"/>
    <w:rsid w:val="002024FE"/>
    <w:rsid w:val="002025EF"/>
    <w:rsid w:val="002033DE"/>
    <w:rsid w:val="00203B16"/>
    <w:rsid w:val="00203CE5"/>
    <w:rsid w:val="00204A03"/>
    <w:rsid w:val="00205617"/>
    <w:rsid w:val="002056E7"/>
    <w:rsid w:val="00205B76"/>
    <w:rsid w:val="0020618C"/>
    <w:rsid w:val="0020660F"/>
    <w:rsid w:val="00207BAA"/>
    <w:rsid w:val="002100B0"/>
    <w:rsid w:val="00213595"/>
    <w:rsid w:val="00213671"/>
    <w:rsid w:val="00213BFC"/>
    <w:rsid w:val="00214374"/>
    <w:rsid w:val="00214773"/>
    <w:rsid w:val="00214DC4"/>
    <w:rsid w:val="00214F75"/>
    <w:rsid w:val="00215938"/>
    <w:rsid w:val="00215C0E"/>
    <w:rsid w:val="00215D43"/>
    <w:rsid w:val="002161D5"/>
    <w:rsid w:val="00216421"/>
    <w:rsid w:val="002169A5"/>
    <w:rsid w:val="00216DDC"/>
    <w:rsid w:val="002177B4"/>
    <w:rsid w:val="0022046F"/>
    <w:rsid w:val="0022054A"/>
    <w:rsid w:val="00220DAF"/>
    <w:rsid w:val="00221EBF"/>
    <w:rsid w:val="002220B2"/>
    <w:rsid w:val="002220B6"/>
    <w:rsid w:val="00222CCD"/>
    <w:rsid w:val="00222F75"/>
    <w:rsid w:val="002239B9"/>
    <w:rsid w:val="00224357"/>
    <w:rsid w:val="002245CF"/>
    <w:rsid w:val="002251BE"/>
    <w:rsid w:val="0022552E"/>
    <w:rsid w:val="00227F8D"/>
    <w:rsid w:val="00230861"/>
    <w:rsid w:val="0023132E"/>
    <w:rsid w:val="0023151A"/>
    <w:rsid w:val="00231908"/>
    <w:rsid w:val="00231FD4"/>
    <w:rsid w:val="00232026"/>
    <w:rsid w:val="00234047"/>
    <w:rsid w:val="00234729"/>
    <w:rsid w:val="002363CA"/>
    <w:rsid w:val="00236AA4"/>
    <w:rsid w:val="00236E90"/>
    <w:rsid w:val="00237A23"/>
    <w:rsid w:val="002403D3"/>
    <w:rsid w:val="00240C53"/>
    <w:rsid w:val="00240F85"/>
    <w:rsid w:val="002414C8"/>
    <w:rsid w:val="002417B1"/>
    <w:rsid w:val="002417D6"/>
    <w:rsid w:val="00242505"/>
    <w:rsid w:val="0024252A"/>
    <w:rsid w:val="00242E53"/>
    <w:rsid w:val="00243046"/>
    <w:rsid w:val="0024321C"/>
    <w:rsid w:val="002435A5"/>
    <w:rsid w:val="002435F0"/>
    <w:rsid w:val="00243E98"/>
    <w:rsid w:val="002440E6"/>
    <w:rsid w:val="002442AD"/>
    <w:rsid w:val="002443A5"/>
    <w:rsid w:val="002444E9"/>
    <w:rsid w:val="002448B2"/>
    <w:rsid w:val="00244FEF"/>
    <w:rsid w:val="002454AA"/>
    <w:rsid w:val="00245644"/>
    <w:rsid w:val="00245687"/>
    <w:rsid w:val="00245D59"/>
    <w:rsid w:val="00245F0A"/>
    <w:rsid w:val="002460A5"/>
    <w:rsid w:val="00246353"/>
    <w:rsid w:val="0024679A"/>
    <w:rsid w:val="0024765A"/>
    <w:rsid w:val="00247D6A"/>
    <w:rsid w:val="00247D9A"/>
    <w:rsid w:val="0025027A"/>
    <w:rsid w:val="00250922"/>
    <w:rsid w:val="00250AFB"/>
    <w:rsid w:val="0025109E"/>
    <w:rsid w:val="00251258"/>
    <w:rsid w:val="0025150D"/>
    <w:rsid w:val="002516D2"/>
    <w:rsid w:val="00252BEA"/>
    <w:rsid w:val="002530E9"/>
    <w:rsid w:val="0025359C"/>
    <w:rsid w:val="0025405E"/>
    <w:rsid w:val="0025406F"/>
    <w:rsid w:val="0025453F"/>
    <w:rsid w:val="0025479A"/>
    <w:rsid w:val="002549FA"/>
    <w:rsid w:val="00254A62"/>
    <w:rsid w:val="00254A89"/>
    <w:rsid w:val="00254DC5"/>
    <w:rsid w:val="00255133"/>
    <w:rsid w:val="00255CF9"/>
    <w:rsid w:val="00256102"/>
    <w:rsid w:val="00256404"/>
    <w:rsid w:val="00256553"/>
    <w:rsid w:val="00256794"/>
    <w:rsid w:val="0025683C"/>
    <w:rsid w:val="00257EF0"/>
    <w:rsid w:val="00257FA6"/>
    <w:rsid w:val="00260037"/>
    <w:rsid w:val="002620B1"/>
    <w:rsid w:val="0026220E"/>
    <w:rsid w:val="00262AC7"/>
    <w:rsid w:val="002630CF"/>
    <w:rsid w:val="002631FB"/>
    <w:rsid w:val="002637B4"/>
    <w:rsid w:val="002649E0"/>
    <w:rsid w:val="00264CEE"/>
    <w:rsid w:val="0026642E"/>
    <w:rsid w:val="002667CE"/>
    <w:rsid w:val="00266D8E"/>
    <w:rsid w:val="002671B7"/>
    <w:rsid w:val="00267A7F"/>
    <w:rsid w:val="00267A81"/>
    <w:rsid w:val="00267BEA"/>
    <w:rsid w:val="002706B1"/>
    <w:rsid w:val="00270A6F"/>
    <w:rsid w:val="002710C1"/>
    <w:rsid w:val="00271336"/>
    <w:rsid w:val="00271D5C"/>
    <w:rsid w:val="00272719"/>
    <w:rsid w:val="002731A8"/>
    <w:rsid w:val="0027395E"/>
    <w:rsid w:val="002741D8"/>
    <w:rsid w:val="002745EF"/>
    <w:rsid w:val="0027521B"/>
    <w:rsid w:val="00275B3A"/>
    <w:rsid w:val="00275D96"/>
    <w:rsid w:val="00275F05"/>
    <w:rsid w:val="00276108"/>
    <w:rsid w:val="00276363"/>
    <w:rsid w:val="00276C75"/>
    <w:rsid w:val="00277F7A"/>
    <w:rsid w:val="00280122"/>
    <w:rsid w:val="0028045A"/>
    <w:rsid w:val="00280B40"/>
    <w:rsid w:val="00280CC9"/>
    <w:rsid w:val="002811AA"/>
    <w:rsid w:val="002812F2"/>
    <w:rsid w:val="00281658"/>
    <w:rsid w:val="00281AAB"/>
    <w:rsid w:val="00281EE5"/>
    <w:rsid w:val="00281F85"/>
    <w:rsid w:val="00281F86"/>
    <w:rsid w:val="00282033"/>
    <w:rsid w:val="002822BF"/>
    <w:rsid w:val="0028239D"/>
    <w:rsid w:val="00282E7B"/>
    <w:rsid w:val="002833E3"/>
    <w:rsid w:val="00284788"/>
    <w:rsid w:val="002851CC"/>
    <w:rsid w:val="00285377"/>
    <w:rsid w:val="00285445"/>
    <w:rsid w:val="002856C4"/>
    <w:rsid w:val="00285888"/>
    <w:rsid w:val="00285D32"/>
    <w:rsid w:val="00286018"/>
    <w:rsid w:val="002866FB"/>
    <w:rsid w:val="00286B6F"/>
    <w:rsid w:val="00286DD5"/>
    <w:rsid w:val="00286FB3"/>
    <w:rsid w:val="00287A40"/>
    <w:rsid w:val="00290FE2"/>
    <w:rsid w:val="002912B2"/>
    <w:rsid w:val="00292C8E"/>
    <w:rsid w:val="0029319D"/>
    <w:rsid w:val="00293510"/>
    <w:rsid w:val="002939B1"/>
    <w:rsid w:val="00293BAC"/>
    <w:rsid w:val="002943C6"/>
    <w:rsid w:val="0029474B"/>
    <w:rsid w:val="002948CD"/>
    <w:rsid w:val="002948D1"/>
    <w:rsid w:val="002949AE"/>
    <w:rsid w:val="00295D51"/>
    <w:rsid w:val="00296534"/>
    <w:rsid w:val="00296DBC"/>
    <w:rsid w:val="002971B8"/>
    <w:rsid w:val="00297279"/>
    <w:rsid w:val="00297E59"/>
    <w:rsid w:val="002A06AB"/>
    <w:rsid w:val="002A09B3"/>
    <w:rsid w:val="002A0DF7"/>
    <w:rsid w:val="002A16A4"/>
    <w:rsid w:val="002A1847"/>
    <w:rsid w:val="002A19FB"/>
    <w:rsid w:val="002A1E94"/>
    <w:rsid w:val="002A2505"/>
    <w:rsid w:val="002A25EB"/>
    <w:rsid w:val="002A2900"/>
    <w:rsid w:val="002A30CD"/>
    <w:rsid w:val="002A30E1"/>
    <w:rsid w:val="002A5A1B"/>
    <w:rsid w:val="002A5CBF"/>
    <w:rsid w:val="002A5DC8"/>
    <w:rsid w:val="002A7628"/>
    <w:rsid w:val="002B0153"/>
    <w:rsid w:val="002B0B0C"/>
    <w:rsid w:val="002B0DE8"/>
    <w:rsid w:val="002B0F22"/>
    <w:rsid w:val="002B1DB9"/>
    <w:rsid w:val="002B1F81"/>
    <w:rsid w:val="002B2219"/>
    <w:rsid w:val="002B2D45"/>
    <w:rsid w:val="002B3245"/>
    <w:rsid w:val="002B3682"/>
    <w:rsid w:val="002B381B"/>
    <w:rsid w:val="002B39E1"/>
    <w:rsid w:val="002B3EDB"/>
    <w:rsid w:val="002B4ACC"/>
    <w:rsid w:val="002B4FDC"/>
    <w:rsid w:val="002B5307"/>
    <w:rsid w:val="002B56A3"/>
    <w:rsid w:val="002B59A5"/>
    <w:rsid w:val="002B600A"/>
    <w:rsid w:val="002B6527"/>
    <w:rsid w:val="002B71E8"/>
    <w:rsid w:val="002B720C"/>
    <w:rsid w:val="002B77DE"/>
    <w:rsid w:val="002C07EA"/>
    <w:rsid w:val="002C0D5D"/>
    <w:rsid w:val="002C1358"/>
    <w:rsid w:val="002C1649"/>
    <w:rsid w:val="002C2B41"/>
    <w:rsid w:val="002C3950"/>
    <w:rsid w:val="002C3C4E"/>
    <w:rsid w:val="002C3C95"/>
    <w:rsid w:val="002C3F92"/>
    <w:rsid w:val="002C4105"/>
    <w:rsid w:val="002C4558"/>
    <w:rsid w:val="002C4735"/>
    <w:rsid w:val="002C5966"/>
    <w:rsid w:val="002C6BB3"/>
    <w:rsid w:val="002C6FCE"/>
    <w:rsid w:val="002D0421"/>
    <w:rsid w:val="002D0787"/>
    <w:rsid w:val="002D158F"/>
    <w:rsid w:val="002D25D8"/>
    <w:rsid w:val="002D2966"/>
    <w:rsid w:val="002D2AF8"/>
    <w:rsid w:val="002D2C61"/>
    <w:rsid w:val="002D3111"/>
    <w:rsid w:val="002D3505"/>
    <w:rsid w:val="002D4574"/>
    <w:rsid w:val="002D4585"/>
    <w:rsid w:val="002D4C5A"/>
    <w:rsid w:val="002D564A"/>
    <w:rsid w:val="002D5B5E"/>
    <w:rsid w:val="002D6570"/>
    <w:rsid w:val="002D68F2"/>
    <w:rsid w:val="002E01F3"/>
    <w:rsid w:val="002E075D"/>
    <w:rsid w:val="002E1591"/>
    <w:rsid w:val="002E16F5"/>
    <w:rsid w:val="002E1730"/>
    <w:rsid w:val="002E18AD"/>
    <w:rsid w:val="002E1A04"/>
    <w:rsid w:val="002E21FA"/>
    <w:rsid w:val="002E227E"/>
    <w:rsid w:val="002E3610"/>
    <w:rsid w:val="002E3719"/>
    <w:rsid w:val="002E3A87"/>
    <w:rsid w:val="002E3D14"/>
    <w:rsid w:val="002E4304"/>
    <w:rsid w:val="002E510A"/>
    <w:rsid w:val="002E5228"/>
    <w:rsid w:val="002E56B5"/>
    <w:rsid w:val="002E5932"/>
    <w:rsid w:val="002E608D"/>
    <w:rsid w:val="002E69A9"/>
    <w:rsid w:val="002E6B72"/>
    <w:rsid w:val="002E7584"/>
    <w:rsid w:val="002E7DFB"/>
    <w:rsid w:val="002F0113"/>
    <w:rsid w:val="002F0893"/>
    <w:rsid w:val="002F0943"/>
    <w:rsid w:val="002F1211"/>
    <w:rsid w:val="002F2473"/>
    <w:rsid w:val="002F2859"/>
    <w:rsid w:val="002F3189"/>
    <w:rsid w:val="002F3A08"/>
    <w:rsid w:val="002F44B5"/>
    <w:rsid w:val="002F507D"/>
    <w:rsid w:val="002F5549"/>
    <w:rsid w:val="002F584E"/>
    <w:rsid w:val="002F5ECE"/>
    <w:rsid w:val="002F643F"/>
    <w:rsid w:val="002F6A6A"/>
    <w:rsid w:val="002F70C0"/>
    <w:rsid w:val="002F716B"/>
    <w:rsid w:val="003008D9"/>
    <w:rsid w:val="00300C42"/>
    <w:rsid w:val="003012D3"/>
    <w:rsid w:val="0030184A"/>
    <w:rsid w:val="00301E52"/>
    <w:rsid w:val="00302178"/>
    <w:rsid w:val="00302232"/>
    <w:rsid w:val="00303150"/>
    <w:rsid w:val="0030330D"/>
    <w:rsid w:val="003039AF"/>
    <w:rsid w:val="00303C94"/>
    <w:rsid w:val="00303FA9"/>
    <w:rsid w:val="00304643"/>
    <w:rsid w:val="00304B02"/>
    <w:rsid w:val="00304B45"/>
    <w:rsid w:val="00305265"/>
    <w:rsid w:val="003055E9"/>
    <w:rsid w:val="003060ED"/>
    <w:rsid w:val="003066C2"/>
    <w:rsid w:val="00306C4E"/>
    <w:rsid w:val="00306FBD"/>
    <w:rsid w:val="0030708B"/>
    <w:rsid w:val="003073D3"/>
    <w:rsid w:val="00307785"/>
    <w:rsid w:val="00310AD2"/>
    <w:rsid w:val="0031157F"/>
    <w:rsid w:val="003117DE"/>
    <w:rsid w:val="00312778"/>
    <w:rsid w:val="00312E67"/>
    <w:rsid w:val="00313107"/>
    <w:rsid w:val="003131A4"/>
    <w:rsid w:val="00313465"/>
    <w:rsid w:val="0031438A"/>
    <w:rsid w:val="00314683"/>
    <w:rsid w:val="00314B11"/>
    <w:rsid w:val="00315676"/>
    <w:rsid w:val="00315691"/>
    <w:rsid w:val="0031582F"/>
    <w:rsid w:val="00315A13"/>
    <w:rsid w:val="00316435"/>
    <w:rsid w:val="0031680C"/>
    <w:rsid w:val="00316BAF"/>
    <w:rsid w:val="00317283"/>
    <w:rsid w:val="003174AA"/>
    <w:rsid w:val="0031759B"/>
    <w:rsid w:val="00317D1E"/>
    <w:rsid w:val="003205F7"/>
    <w:rsid w:val="003206CD"/>
    <w:rsid w:val="00320D7A"/>
    <w:rsid w:val="0032137E"/>
    <w:rsid w:val="00322592"/>
    <w:rsid w:val="00322CF7"/>
    <w:rsid w:val="00322E7F"/>
    <w:rsid w:val="0032359C"/>
    <w:rsid w:val="003242AF"/>
    <w:rsid w:val="00324E62"/>
    <w:rsid w:val="003255BF"/>
    <w:rsid w:val="003257D9"/>
    <w:rsid w:val="003272B3"/>
    <w:rsid w:val="00327480"/>
    <w:rsid w:val="00327AC8"/>
    <w:rsid w:val="003301A5"/>
    <w:rsid w:val="00330699"/>
    <w:rsid w:val="00330FCC"/>
    <w:rsid w:val="003314EC"/>
    <w:rsid w:val="00331500"/>
    <w:rsid w:val="00331ECA"/>
    <w:rsid w:val="00333477"/>
    <w:rsid w:val="0033394C"/>
    <w:rsid w:val="003339FD"/>
    <w:rsid w:val="00333F69"/>
    <w:rsid w:val="0033417D"/>
    <w:rsid w:val="00334471"/>
    <w:rsid w:val="0033575E"/>
    <w:rsid w:val="00335E60"/>
    <w:rsid w:val="00336ED3"/>
    <w:rsid w:val="0033731C"/>
    <w:rsid w:val="003375E4"/>
    <w:rsid w:val="003375EE"/>
    <w:rsid w:val="00337701"/>
    <w:rsid w:val="0034024F"/>
    <w:rsid w:val="00340819"/>
    <w:rsid w:val="003426DC"/>
    <w:rsid w:val="00342940"/>
    <w:rsid w:val="00342C6B"/>
    <w:rsid w:val="00343884"/>
    <w:rsid w:val="00343ACD"/>
    <w:rsid w:val="00343CD1"/>
    <w:rsid w:val="00344111"/>
    <w:rsid w:val="003441B2"/>
    <w:rsid w:val="00344A01"/>
    <w:rsid w:val="00346861"/>
    <w:rsid w:val="00347508"/>
    <w:rsid w:val="00347C61"/>
    <w:rsid w:val="003503E2"/>
    <w:rsid w:val="003505CA"/>
    <w:rsid w:val="00350C61"/>
    <w:rsid w:val="00351037"/>
    <w:rsid w:val="0035136A"/>
    <w:rsid w:val="0035183A"/>
    <w:rsid w:val="0035188E"/>
    <w:rsid w:val="00351AA4"/>
    <w:rsid w:val="00352089"/>
    <w:rsid w:val="00352D17"/>
    <w:rsid w:val="003531C3"/>
    <w:rsid w:val="00353715"/>
    <w:rsid w:val="003539DB"/>
    <w:rsid w:val="003548CD"/>
    <w:rsid w:val="003549B5"/>
    <w:rsid w:val="00354DFE"/>
    <w:rsid w:val="00355160"/>
    <w:rsid w:val="003553FA"/>
    <w:rsid w:val="003560E0"/>
    <w:rsid w:val="0035635D"/>
    <w:rsid w:val="003568A9"/>
    <w:rsid w:val="00356A4C"/>
    <w:rsid w:val="00356BB0"/>
    <w:rsid w:val="00357527"/>
    <w:rsid w:val="0035799F"/>
    <w:rsid w:val="003579F0"/>
    <w:rsid w:val="00360D3E"/>
    <w:rsid w:val="00361949"/>
    <w:rsid w:val="00362587"/>
    <w:rsid w:val="003626E1"/>
    <w:rsid w:val="003636C8"/>
    <w:rsid w:val="0036383C"/>
    <w:rsid w:val="003643C6"/>
    <w:rsid w:val="003646BC"/>
    <w:rsid w:val="00364D82"/>
    <w:rsid w:val="00364EAD"/>
    <w:rsid w:val="00365755"/>
    <w:rsid w:val="00365FFA"/>
    <w:rsid w:val="00366609"/>
    <w:rsid w:val="00366A7B"/>
    <w:rsid w:val="00366B44"/>
    <w:rsid w:val="00366B85"/>
    <w:rsid w:val="0036701F"/>
    <w:rsid w:val="00367856"/>
    <w:rsid w:val="00370C1B"/>
    <w:rsid w:val="003717E1"/>
    <w:rsid w:val="003722BA"/>
    <w:rsid w:val="00372F6A"/>
    <w:rsid w:val="00373688"/>
    <w:rsid w:val="00374777"/>
    <w:rsid w:val="003750E2"/>
    <w:rsid w:val="00375916"/>
    <w:rsid w:val="00375A75"/>
    <w:rsid w:val="00375B2C"/>
    <w:rsid w:val="00376453"/>
    <w:rsid w:val="00376642"/>
    <w:rsid w:val="003774AD"/>
    <w:rsid w:val="0037775A"/>
    <w:rsid w:val="00377D07"/>
    <w:rsid w:val="00380023"/>
    <w:rsid w:val="0038036A"/>
    <w:rsid w:val="00380744"/>
    <w:rsid w:val="00380EE8"/>
    <w:rsid w:val="00380F9D"/>
    <w:rsid w:val="003813F4"/>
    <w:rsid w:val="003814ED"/>
    <w:rsid w:val="00381AC6"/>
    <w:rsid w:val="00381AD7"/>
    <w:rsid w:val="00382058"/>
    <w:rsid w:val="003822E6"/>
    <w:rsid w:val="00382337"/>
    <w:rsid w:val="003829C0"/>
    <w:rsid w:val="00382BB1"/>
    <w:rsid w:val="00382C56"/>
    <w:rsid w:val="003832EC"/>
    <w:rsid w:val="0038370E"/>
    <w:rsid w:val="0038472E"/>
    <w:rsid w:val="00384938"/>
    <w:rsid w:val="00385235"/>
    <w:rsid w:val="003857AE"/>
    <w:rsid w:val="00385D9C"/>
    <w:rsid w:val="003864AE"/>
    <w:rsid w:val="00386AD1"/>
    <w:rsid w:val="00386CA9"/>
    <w:rsid w:val="003875BF"/>
    <w:rsid w:val="00387935"/>
    <w:rsid w:val="003901C7"/>
    <w:rsid w:val="00390227"/>
    <w:rsid w:val="00390332"/>
    <w:rsid w:val="003908B0"/>
    <w:rsid w:val="00390B24"/>
    <w:rsid w:val="003917C9"/>
    <w:rsid w:val="0039190E"/>
    <w:rsid w:val="00392B40"/>
    <w:rsid w:val="00392BC0"/>
    <w:rsid w:val="00393315"/>
    <w:rsid w:val="0039408C"/>
    <w:rsid w:val="0039461F"/>
    <w:rsid w:val="00394891"/>
    <w:rsid w:val="00394A54"/>
    <w:rsid w:val="00394B60"/>
    <w:rsid w:val="00395476"/>
    <w:rsid w:val="00396891"/>
    <w:rsid w:val="00397217"/>
    <w:rsid w:val="003A0ED4"/>
    <w:rsid w:val="003A0F25"/>
    <w:rsid w:val="003A1C03"/>
    <w:rsid w:val="003A2366"/>
    <w:rsid w:val="003A2F0F"/>
    <w:rsid w:val="003A2F43"/>
    <w:rsid w:val="003A4314"/>
    <w:rsid w:val="003A4356"/>
    <w:rsid w:val="003A4CD5"/>
    <w:rsid w:val="003A52D1"/>
    <w:rsid w:val="003A545E"/>
    <w:rsid w:val="003A6082"/>
    <w:rsid w:val="003A7629"/>
    <w:rsid w:val="003A78E3"/>
    <w:rsid w:val="003A79FB"/>
    <w:rsid w:val="003B04C5"/>
    <w:rsid w:val="003B06C6"/>
    <w:rsid w:val="003B07DC"/>
    <w:rsid w:val="003B08CA"/>
    <w:rsid w:val="003B1179"/>
    <w:rsid w:val="003B1DA3"/>
    <w:rsid w:val="003B21C4"/>
    <w:rsid w:val="003B2FB6"/>
    <w:rsid w:val="003B4352"/>
    <w:rsid w:val="003B4E37"/>
    <w:rsid w:val="003B50B8"/>
    <w:rsid w:val="003B5EA8"/>
    <w:rsid w:val="003B611E"/>
    <w:rsid w:val="003B61C2"/>
    <w:rsid w:val="003B634C"/>
    <w:rsid w:val="003B76C1"/>
    <w:rsid w:val="003B7E99"/>
    <w:rsid w:val="003C0542"/>
    <w:rsid w:val="003C05AE"/>
    <w:rsid w:val="003C0E99"/>
    <w:rsid w:val="003C0F9F"/>
    <w:rsid w:val="003C1396"/>
    <w:rsid w:val="003C1F11"/>
    <w:rsid w:val="003C1FDC"/>
    <w:rsid w:val="003C2DDE"/>
    <w:rsid w:val="003C372C"/>
    <w:rsid w:val="003C37EA"/>
    <w:rsid w:val="003C39A1"/>
    <w:rsid w:val="003C3CA6"/>
    <w:rsid w:val="003C4686"/>
    <w:rsid w:val="003C48AE"/>
    <w:rsid w:val="003C4BED"/>
    <w:rsid w:val="003C4DA7"/>
    <w:rsid w:val="003C50FC"/>
    <w:rsid w:val="003C59A7"/>
    <w:rsid w:val="003C5F9A"/>
    <w:rsid w:val="003C6356"/>
    <w:rsid w:val="003C66F6"/>
    <w:rsid w:val="003C6870"/>
    <w:rsid w:val="003C6EA0"/>
    <w:rsid w:val="003C776E"/>
    <w:rsid w:val="003C783E"/>
    <w:rsid w:val="003C7ADB"/>
    <w:rsid w:val="003D0CF5"/>
    <w:rsid w:val="003D0ED5"/>
    <w:rsid w:val="003D15C5"/>
    <w:rsid w:val="003D1CEA"/>
    <w:rsid w:val="003D23B0"/>
    <w:rsid w:val="003D2623"/>
    <w:rsid w:val="003D3C2E"/>
    <w:rsid w:val="003D488C"/>
    <w:rsid w:val="003D4C86"/>
    <w:rsid w:val="003D4F3E"/>
    <w:rsid w:val="003D5892"/>
    <w:rsid w:val="003D5EA7"/>
    <w:rsid w:val="003D68B1"/>
    <w:rsid w:val="003D7469"/>
    <w:rsid w:val="003D7997"/>
    <w:rsid w:val="003E0432"/>
    <w:rsid w:val="003E0926"/>
    <w:rsid w:val="003E1321"/>
    <w:rsid w:val="003E16C1"/>
    <w:rsid w:val="003E29EB"/>
    <w:rsid w:val="003E2DF7"/>
    <w:rsid w:val="003E31E1"/>
    <w:rsid w:val="003E3307"/>
    <w:rsid w:val="003E353D"/>
    <w:rsid w:val="003E4223"/>
    <w:rsid w:val="003E4B99"/>
    <w:rsid w:val="003E5399"/>
    <w:rsid w:val="003E56FD"/>
    <w:rsid w:val="003E5955"/>
    <w:rsid w:val="003E6029"/>
    <w:rsid w:val="003E60E2"/>
    <w:rsid w:val="003E6BDF"/>
    <w:rsid w:val="003E6C13"/>
    <w:rsid w:val="003E6E78"/>
    <w:rsid w:val="003E755D"/>
    <w:rsid w:val="003E78CE"/>
    <w:rsid w:val="003E7973"/>
    <w:rsid w:val="003F028B"/>
    <w:rsid w:val="003F0A0A"/>
    <w:rsid w:val="003F117C"/>
    <w:rsid w:val="003F2681"/>
    <w:rsid w:val="003F2B0F"/>
    <w:rsid w:val="003F34EF"/>
    <w:rsid w:val="003F3966"/>
    <w:rsid w:val="003F43EF"/>
    <w:rsid w:val="003F4F22"/>
    <w:rsid w:val="003F54E0"/>
    <w:rsid w:val="003F54E6"/>
    <w:rsid w:val="003F5FA4"/>
    <w:rsid w:val="003F6CFF"/>
    <w:rsid w:val="003F74F3"/>
    <w:rsid w:val="003F7DE8"/>
    <w:rsid w:val="004006FB"/>
    <w:rsid w:val="00401372"/>
    <w:rsid w:val="004019FC"/>
    <w:rsid w:val="00401D9D"/>
    <w:rsid w:val="00401FDB"/>
    <w:rsid w:val="00402124"/>
    <w:rsid w:val="00402361"/>
    <w:rsid w:val="00402389"/>
    <w:rsid w:val="004028FA"/>
    <w:rsid w:val="00402B56"/>
    <w:rsid w:val="00402C80"/>
    <w:rsid w:val="004032F2"/>
    <w:rsid w:val="004034BC"/>
    <w:rsid w:val="00403AF8"/>
    <w:rsid w:val="00404566"/>
    <w:rsid w:val="004045D5"/>
    <w:rsid w:val="004046D7"/>
    <w:rsid w:val="0040477A"/>
    <w:rsid w:val="004047BA"/>
    <w:rsid w:val="00404C22"/>
    <w:rsid w:val="00404CE5"/>
    <w:rsid w:val="00404E11"/>
    <w:rsid w:val="00404F5A"/>
    <w:rsid w:val="00405D9D"/>
    <w:rsid w:val="00405FF8"/>
    <w:rsid w:val="004060BC"/>
    <w:rsid w:val="00406274"/>
    <w:rsid w:val="004062D2"/>
    <w:rsid w:val="004063DC"/>
    <w:rsid w:val="00406812"/>
    <w:rsid w:val="004073D0"/>
    <w:rsid w:val="00410568"/>
    <w:rsid w:val="00410922"/>
    <w:rsid w:val="00410C73"/>
    <w:rsid w:val="00411485"/>
    <w:rsid w:val="00411EF5"/>
    <w:rsid w:val="004126AC"/>
    <w:rsid w:val="00412F95"/>
    <w:rsid w:val="00413C6D"/>
    <w:rsid w:val="00414B8D"/>
    <w:rsid w:val="00414D2F"/>
    <w:rsid w:val="00414DF5"/>
    <w:rsid w:val="00416290"/>
    <w:rsid w:val="00416EBD"/>
    <w:rsid w:val="00416F44"/>
    <w:rsid w:val="0041757E"/>
    <w:rsid w:val="004175B7"/>
    <w:rsid w:val="0041767E"/>
    <w:rsid w:val="00417682"/>
    <w:rsid w:val="0041774B"/>
    <w:rsid w:val="004179BD"/>
    <w:rsid w:val="00417BE5"/>
    <w:rsid w:val="004202F9"/>
    <w:rsid w:val="004203B0"/>
    <w:rsid w:val="004213B4"/>
    <w:rsid w:val="004216E3"/>
    <w:rsid w:val="00421B4D"/>
    <w:rsid w:val="00423279"/>
    <w:rsid w:val="00423AEF"/>
    <w:rsid w:val="00423DA7"/>
    <w:rsid w:val="00423E69"/>
    <w:rsid w:val="00424532"/>
    <w:rsid w:val="004245DE"/>
    <w:rsid w:val="004245F9"/>
    <w:rsid w:val="004246AF"/>
    <w:rsid w:val="004248A6"/>
    <w:rsid w:val="0042493D"/>
    <w:rsid w:val="00424A11"/>
    <w:rsid w:val="004251C5"/>
    <w:rsid w:val="004254FA"/>
    <w:rsid w:val="00426798"/>
    <w:rsid w:val="00426EF6"/>
    <w:rsid w:val="004273FD"/>
    <w:rsid w:val="004278E5"/>
    <w:rsid w:val="00427C10"/>
    <w:rsid w:val="004302C6"/>
    <w:rsid w:val="00430835"/>
    <w:rsid w:val="00430DC8"/>
    <w:rsid w:val="00431005"/>
    <w:rsid w:val="00431292"/>
    <w:rsid w:val="004326B8"/>
    <w:rsid w:val="00432CD4"/>
    <w:rsid w:val="00432F0E"/>
    <w:rsid w:val="00433273"/>
    <w:rsid w:val="00433A63"/>
    <w:rsid w:val="00433B1C"/>
    <w:rsid w:val="0043414E"/>
    <w:rsid w:val="004341EE"/>
    <w:rsid w:val="0043526E"/>
    <w:rsid w:val="00435961"/>
    <w:rsid w:val="00435A0B"/>
    <w:rsid w:val="00435F82"/>
    <w:rsid w:val="00436B40"/>
    <w:rsid w:val="00437260"/>
    <w:rsid w:val="00437746"/>
    <w:rsid w:val="004378E6"/>
    <w:rsid w:val="00437FE2"/>
    <w:rsid w:val="00440096"/>
    <w:rsid w:val="004400F1"/>
    <w:rsid w:val="00440F43"/>
    <w:rsid w:val="00441193"/>
    <w:rsid w:val="0044127A"/>
    <w:rsid w:val="00441E59"/>
    <w:rsid w:val="0044218D"/>
    <w:rsid w:val="00442AE8"/>
    <w:rsid w:val="00443062"/>
    <w:rsid w:val="0044403D"/>
    <w:rsid w:val="004440D2"/>
    <w:rsid w:val="0044447C"/>
    <w:rsid w:val="004449DF"/>
    <w:rsid w:val="004455A0"/>
    <w:rsid w:val="004458E7"/>
    <w:rsid w:val="0044641A"/>
    <w:rsid w:val="004464F5"/>
    <w:rsid w:val="004468B1"/>
    <w:rsid w:val="00447046"/>
    <w:rsid w:val="00447158"/>
    <w:rsid w:val="0044719C"/>
    <w:rsid w:val="00447912"/>
    <w:rsid w:val="004479CF"/>
    <w:rsid w:val="00447FDD"/>
    <w:rsid w:val="004500B9"/>
    <w:rsid w:val="0045057B"/>
    <w:rsid w:val="004509B5"/>
    <w:rsid w:val="00450C85"/>
    <w:rsid w:val="0045119F"/>
    <w:rsid w:val="0045120B"/>
    <w:rsid w:val="004517C8"/>
    <w:rsid w:val="00451CD4"/>
    <w:rsid w:val="00452186"/>
    <w:rsid w:val="00452C58"/>
    <w:rsid w:val="00452F86"/>
    <w:rsid w:val="004546C2"/>
    <w:rsid w:val="00454A46"/>
    <w:rsid w:val="00454BCA"/>
    <w:rsid w:val="004551C1"/>
    <w:rsid w:val="004556D3"/>
    <w:rsid w:val="00455744"/>
    <w:rsid w:val="00455DA0"/>
    <w:rsid w:val="0045692C"/>
    <w:rsid w:val="00456A3C"/>
    <w:rsid w:val="00456FAA"/>
    <w:rsid w:val="00457289"/>
    <w:rsid w:val="004574B8"/>
    <w:rsid w:val="00457E9A"/>
    <w:rsid w:val="00460EED"/>
    <w:rsid w:val="00461021"/>
    <w:rsid w:val="00461B85"/>
    <w:rsid w:val="00462ACE"/>
    <w:rsid w:val="00463693"/>
    <w:rsid w:val="0046386F"/>
    <w:rsid w:val="0046391E"/>
    <w:rsid w:val="00464A3C"/>
    <w:rsid w:val="00464A91"/>
    <w:rsid w:val="004655A9"/>
    <w:rsid w:val="0046572B"/>
    <w:rsid w:val="004658E4"/>
    <w:rsid w:val="00466493"/>
    <w:rsid w:val="004665AA"/>
    <w:rsid w:val="0046676C"/>
    <w:rsid w:val="00466D40"/>
    <w:rsid w:val="00467488"/>
    <w:rsid w:val="00467E92"/>
    <w:rsid w:val="004709BA"/>
    <w:rsid w:val="00470CE4"/>
    <w:rsid w:val="00471050"/>
    <w:rsid w:val="00471F28"/>
    <w:rsid w:val="0047212C"/>
    <w:rsid w:val="00472364"/>
    <w:rsid w:val="00472497"/>
    <w:rsid w:val="00472609"/>
    <w:rsid w:val="00473268"/>
    <w:rsid w:val="00473362"/>
    <w:rsid w:val="00473454"/>
    <w:rsid w:val="00473BB8"/>
    <w:rsid w:val="00474241"/>
    <w:rsid w:val="004746DC"/>
    <w:rsid w:val="00475263"/>
    <w:rsid w:val="004753B6"/>
    <w:rsid w:val="00475A29"/>
    <w:rsid w:val="00475DCC"/>
    <w:rsid w:val="00475DE9"/>
    <w:rsid w:val="00476271"/>
    <w:rsid w:val="0047667B"/>
    <w:rsid w:val="0047711B"/>
    <w:rsid w:val="00477332"/>
    <w:rsid w:val="004779C5"/>
    <w:rsid w:val="00477C62"/>
    <w:rsid w:val="004802B3"/>
    <w:rsid w:val="00481373"/>
    <w:rsid w:val="0048145C"/>
    <w:rsid w:val="004815F7"/>
    <w:rsid w:val="00481D9A"/>
    <w:rsid w:val="00481E08"/>
    <w:rsid w:val="00481F05"/>
    <w:rsid w:val="0048335E"/>
    <w:rsid w:val="00483514"/>
    <w:rsid w:val="00483662"/>
    <w:rsid w:val="004843E1"/>
    <w:rsid w:val="00484515"/>
    <w:rsid w:val="00484C7D"/>
    <w:rsid w:val="00484D3F"/>
    <w:rsid w:val="0048525F"/>
    <w:rsid w:val="004861D2"/>
    <w:rsid w:val="00486453"/>
    <w:rsid w:val="004866DF"/>
    <w:rsid w:val="00486703"/>
    <w:rsid w:val="00486B3B"/>
    <w:rsid w:val="00487980"/>
    <w:rsid w:val="00487A51"/>
    <w:rsid w:val="00487DD9"/>
    <w:rsid w:val="004900AC"/>
    <w:rsid w:val="004904E8"/>
    <w:rsid w:val="004909E3"/>
    <w:rsid w:val="00491426"/>
    <w:rsid w:val="00491C55"/>
    <w:rsid w:val="00492F38"/>
    <w:rsid w:val="0049312A"/>
    <w:rsid w:val="004934F9"/>
    <w:rsid w:val="00493730"/>
    <w:rsid w:val="00493815"/>
    <w:rsid w:val="00494384"/>
    <w:rsid w:val="00495514"/>
    <w:rsid w:val="00495661"/>
    <w:rsid w:val="00495805"/>
    <w:rsid w:val="004962E0"/>
    <w:rsid w:val="00497071"/>
    <w:rsid w:val="0049717D"/>
    <w:rsid w:val="00497A95"/>
    <w:rsid w:val="00497C7C"/>
    <w:rsid w:val="00497C94"/>
    <w:rsid w:val="00497DF8"/>
    <w:rsid w:val="00497E1D"/>
    <w:rsid w:val="004A05EB"/>
    <w:rsid w:val="004A1293"/>
    <w:rsid w:val="004A1998"/>
    <w:rsid w:val="004A1EE1"/>
    <w:rsid w:val="004A26DE"/>
    <w:rsid w:val="004A291D"/>
    <w:rsid w:val="004A2F49"/>
    <w:rsid w:val="004A3B17"/>
    <w:rsid w:val="004A3CA6"/>
    <w:rsid w:val="004A4125"/>
    <w:rsid w:val="004A443A"/>
    <w:rsid w:val="004A462F"/>
    <w:rsid w:val="004A4981"/>
    <w:rsid w:val="004A4D22"/>
    <w:rsid w:val="004A4D9A"/>
    <w:rsid w:val="004A4E79"/>
    <w:rsid w:val="004A5388"/>
    <w:rsid w:val="004A5EFD"/>
    <w:rsid w:val="004A6353"/>
    <w:rsid w:val="004A64A6"/>
    <w:rsid w:val="004A656D"/>
    <w:rsid w:val="004A6958"/>
    <w:rsid w:val="004A7345"/>
    <w:rsid w:val="004B09FB"/>
    <w:rsid w:val="004B0F37"/>
    <w:rsid w:val="004B1EED"/>
    <w:rsid w:val="004B24B6"/>
    <w:rsid w:val="004B314B"/>
    <w:rsid w:val="004B3504"/>
    <w:rsid w:val="004B3808"/>
    <w:rsid w:val="004B4056"/>
    <w:rsid w:val="004B42C8"/>
    <w:rsid w:val="004B4469"/>
    <w:rsid w:val="004B4B1C"/>
    <w:rsid w:val="004B4EF7"/>
    <w:rsid w:val="004B50C1"/>
    <w:rsid w:val="004B5AA3"/>
    <w:rsid w:val="004B6148"/>
    <w:rsid w:val="004B616B"/>
    <w:rsid w:val="004B6E07"/>
    <w:rsid w:val="004B7197"/>
    <w:rsid w:val="004B7962"/>
    <w:rsid w:val="004B7D0C"/>
    <w:rsid w:val="004C0044"/>
    <w:rsid w:val="004C04ED"/>
    <w:rsid w:val="004C14DC"/>
    <w:rsid w:val="004C18B1"/>
    <w:rsid w:val="004C1C9D"/>
    <w:rsid w:val="004C2546"/>
    <w:rsid w:val="004C32E9"/>
    <w:rsid w:val="004C3948"/>
    <w:rsid w:val="004C3A42"/>
    <w:rsid w:val="004C3AC6"/>
    <w:rsid w:val="004C3FA1"/>
    <w:rsid w:val="004C491E"/>
    <w:rsid w:val="004C4E39"/>
    <w:rsid w:val="004C531E"/>
    <w:rsid w:val="004C5FAB"/>
    <w:rsid w:val="004C665D"/>
    <w:rsid w:val="004C6FB2"/>
    <w:rsid w:val="004C7DBD"/>
    <w:rsid w:val="004C7DF9"/>
    <w:rsid w:val="004C7F51"/>
    <w:rsid w:val="004D0FE7"/>
    <w:rsid w:val="004D1129"/>
    <w:rsid w:val="004D1175"/>
    <w:rsid w:val="004D14FA"/>
    <w:rsid w:val="004D1709"/>
    <w:rsid w:val="004D3121"/>
    <w:rsid w:val="004D3960"/>
    <w:rsid w:val="004D3A94"/>
    <w:rsid w:val="004D3CAA"/>
    <w:rsid w:val="004D5220"/>
    <w:rsid w:val="004D5511"/>
    <w:rsid w:val="004D5FD2"/>
    <w:rsid w:val="004D6733"/>
    <w:rsid w:val="004D6B49"/>
    <w:rsid w:val="004D731B"/>
    <w:rsid w:val="004D7878"/>
    <w:rsid w:val="004E07E5"/>
    <w:rsid w:val="004E0B37"/>
    <w:rsid w:val="004E1123"/>
    <w:rsid w:val="004E1B8D"/>
    <w:rsid w:val="004E1CD0"/>
    <w:rsid w:val="004E33FF"/>
    <w:rsid w:val="004E3446"/>
    <w:rsid w:val="004E35DF"/>
    <w:rsid w:val="004E478D"/>
    <w:rsid w:val="004E479F"/>
    <w:rsid w:val="004E50B4"/>
    <w:rsid w:val="004E5524"/>
    <w:rsid w:val="004E5A06"/>
    <w:rsid w:val="004E628C"/>
    <w:rsid w:val="004E6E41"/>
    <w:rsid w:val="004E7076"/>
    <w:rsid w:val="004E7508"/>
    <w:rsid w:val="004E773E"/>
    <w:rsid w:val="004E7A82"/>
    <w:rsid w:val="004F151B"/>
    <w:rsid w:val="004F2656"/>
    <w:rsid w:val="004F3027"/>
    <w:rsid w:val="004F36E2"/>
    <w:rsid w:val="004F38E9"/>
    <w:rsid w:val="004F3BC9"/>
    <w:rsid w:val="004F45EF"/>
    <w:rsid w:val="004F5A2D"/>
    <w:rsid w:val="004F5C83"/>
    <w:rsid w:val="004F5F0E"/>
    <w:rsid w:val="004F6001"/>
    <w:rsid w:val="004F629C"/>
    <w:rsid w:val="004F65C9"/>
    <w:rsid w:val="004F6787"/>
    <w:rsid w:val="004F6D7A"/>
    <w:rsid w:val="004F6E45"/>
    <w:rsid w:val="004F6F22"/>
    <w:rsid w:val="005002A0"/>
    <w:rsid w:val="0050078B"/>
    <w:rsid w:val="00501279"/>
    <w:rsid w:val="00501371"/>
    <w:rsid w:val="00501C71"/>
    <w:rsid w:val="005020E9"/>
    <w:rsid w:val="005021D0"/>
    <w:rsid w:val="00502276"/>
    <w:rsid w:val="005025F3"/>
    <w:rsid w:val="00504044"/>
    <w:rsid w:val="0050409A"/>
    <w:rsid w:val="0050487E"/>
    <w:rsid w:val="00504BBB"/>
    <w:rsid w:val="00505D10"/>
    <w:rsid w:val="00506320"/>
    <w:rsid w:val="0050667E"/>
    <w:rsid w:val="00506B83"/>
    <w:rsid w:val="00506DD5"/>
    <w:rsid w:val="00506FDE"/>
    <w:rsid w:val="00507A8F"/>
    <w:rsid w:val="00507D2A"/>
    <w:rsid w:val="00507FF4"/>
    <w:rsid w:val="005100DC"/>
    <w:rsid w:val="0051017F"/>
    <w:rsid w:val="0051024C"/>
    <w:rsid w:val="005102B3"/>
    <w:rsid w:val="005111F5"/>
    <w:rsid w:val="00511707"/>
    <w:rsid w:val="005119D8"/>
    <w:rsid w:val="005125B7"/>
    <w:rsid w:val="00512DE4"/>
    <w:rsid w:val="0051420B"/>
    <w:rsid w:val="0051435A"/>
    <w:rsid w:val="005148BC"/>
    <w:rsid w:val="00514910"/>
    <w:rsid w:val="00514BB4"/>
    <w:rsid w:val="00514F06"/>
    <w:rsid w:val="00515794"/>
    <w:rsid w:val="005170ED"/>
    <w:rsid w:val="005175F9"/>
    <w:rsid w:val="0051787D"/>
    <w:rsid w:val="00517F3D"/>
    <w:rsid w:val="005209E9"/>
    <w:rsid w:val="0052130A"/>
    <w:rsid w:val="00521D98"/>
    <w:rsid w:val="00521E2C"/>
    <w:rsid w:val="0052251F"/>
    <w:rsid w:val="0052310A"/>
    <w:rsid w:val="005236B7"/>
    <w:rsid w:val="00523AB3"/>
    <w:rsid w:val="00523ADC"/>
    <w:rsid w:val="00523F2E"/>
    <w:rsid w:val="005241D5"/>
    <w:rsid w:val="00524957"/>
    <w:rsid w:val="00524C95"/>
    <w:rsid w:val="00525D74"/>
    <w:rsid w:val="005260B9"/>
    <w:rsid w:val="00526319"/>
    <w:rsid w:val="0052645B"/>
    <w:rsid w:val="005264AF"/>
    <w:rsid w:val="00526ACC"/>
    <w:rsid w:val="005279E1"/>
    <w:rsid w:val="005307B8"/>
    <w:rsid w:val="00530E23"/>
    <w:rsid w:val="005312A9"/>
    <w:rsid w:val="00531767"/>
    <w:rsid w:val="005325C7"/>
    <w:rsid w:val="00532753"/>
    <w:rsid w:val="005331E3"/>
    <w:rsid w:val="0053334A"/>
    <w:rsid w:val="00533923"/>
    <w:rsid w:val="00534134"/>
    <w:rsid w:val="005341D1"/>
    <w:rsid w:val="0053452E"/>
    <w:rsid w:val="00534ADE"/>
    <w:rsid w:val="00534CC8"/>
    <w:rsid w:val="0053599B"/>
    <w:rsid w:val="00535FAE"/>
    <w:rsid w:val="005362C4"/>
    <w:rsid w:val="00536B37"/>
    <w:rsid w:val="00536E97"/>
    <w:rsid w:val="00536FFB"/>
    <w:rsid w:val="005372DB"/>
    <w:rsid w:val="005402E4"/>
    <w:rsid w:val="00540316"/>
    <w:rsid w:val="0054056D"/>
    <w:rsid w:val="00540B5C"/>
    <w:rsid w:val="005412EC"/>
    <w:rsid w:val="0054152E"/>
    <w:rsid w:val="00542CB4"/>
    <w:rsid w:val="00542D42"/>
    <w:rsid w:val="00542E5A"/>
    <w:rsid w:val="00542FCD"/>
    <w:rsid w:val="00543202"/>
    <w:rsid w:val="005434FD"/>
    <w:rsid w:val="0054354D"/>
    <w:rsid w:val="00544C39"/>
    <w:rsid w:val="00545262"/>
    <w:rsid w:val="0054537C"/>
    <w:rsid w:val="00545404"/>
    <w:rsid w:val="00545D5F"/>
    <w:rsid w:val="005465E2"/>
    <w:rsid w:val="00546829"/>
    <w:rsid w:val="00546CBD"/>
    <w:rsid w:val="00547456"/>
    <w:rsid w:val="00547A44"/>
    <w:rsid w:val="00547A98"/>
    <w:rsid w:val="0055030A"/>
    <w:rsid w:val="0055083E"/>
    <w:rsid w:val="00550B21"/>
    <w:rsid w:val="0055116B"/>
    <w:rsid w:val="005514D9"/>
    <w:rsid w:val="005518AF"/>
    <w:rsid w:val="00551D55"/>
    <w:rsid w:val="00551FB4"/>
    <w:rsid w:val="00552177"/>
    <w:rsid w:val="00552451"/>
    <w:rsid w:val="00552E8F"/>
    <w:rsid w:val="00553530"/>
    <w:rsid w:val="00554114"/>
    <w:rsid w:val="0055430F"/>
    <w:rsid w:val="005544AF"/>
    <w:rsid w:val="005548D0"/>
    <w:rsid w:val="005549BC"/>
    <w:rsid w:val="00555380"/>
    <w:rsid w:val="0055558D"/>
    <w:rsid w:val="005555D8"/>
    <w:rsid w:val="00555BC4"/>
    <w:rsid w:val="00556AF2"/>
    <w:rsid w:val="00556D06"/>
    <w:rsid w:val="00556E15"/>
    <w:rsid w:val="0055778A"/>
    <w:rsid w:val="00557878"/>
    <w:rsid w:val="00557C7A"/>
    <w:rsid w:val="00560254"/>
    <w:rsid w:val="00560419"/>
    <w:rsid w:val="00560495"/>
    <w:rsid w:val="00560DA6"/>
    <w:rsid w:val="0056104F"/>
    <w:rsid w:val="00561585"/>
    <w:rsid w:val="00561C41"/>
    <w:rsid w:val="00561E31"/>
    <w:rsid w:val="0056210C"/>
    <w:rsid w:val="00562A87"/>
    <w:rsid w:val="00562B2D"/>
    <w:rsid w:val="00563A82"/>
    <w:rsid w:val="00563DBA"/>
    <w:rsid w:val="00564073"/>
    <w:rsid w:val="0056428B"/>
    <w:rsid w:val="00564330"/>
    <w:rsid w:val="00564B2D"/>
    <w:rsid w:val="00565A08"/>
    <w:rsid w:val="00565ECF"/>
    <w:rsid w:val="00565FF7"/>
    <w:rsid w:val="00566F32"/>
    <w:rsid w:val="00567A5E"/>
    <w:rsid w:val="00567B40"/>
    <w:rsid w:val="005709EE"/>
    <w:rsid w:val="005711B8"/>
    <w:rsid w:val="00571C72"/>
    <w:rsid w:val="0057236E"/>
    <w:rsid w:val="0057254B"/>
    <w:rsid w:val="0057269A"/>
    <w:rsid w:val="00572882"/>
    <w:rsid w:val="005734DB"/>
    <w:rsid w:val="00574438"/>
    <w:rsid w:val="0057443F"/>
    <w:rsid w:val="005751FD"/>
    <w:rsid w:val="005759A0"/>
    <w:rsid w:val="00575EF2"/>
    <w:rsid w:val="005767E8"/>
    <w:rsid w:val="00576BDF"/>
    <w:rsid w:val="00576F01"/>
    <w:rsid w:val="00577131"/>
    <w:rsid w:val="005778D6"/>
    <w:rsid w:val="00577A71"/>
    <w:rsid w:val="00580463"/>
    <w:rsid w:val="00581040"/>
    <w:rsid w:val="00582B9E"/>
    <w:rsid w:val="00582CF5"/>
    <w:rsid w:val="00582DCF"/>
    <w:rsid w:val="005832C0"/>
    <w:rsid w:val="005837EE"/>
    <w:rsid w:val="00583922"/>
    <w:rsid w:val="00583CAF"/>
    <w:rsid w:val="00583E9F"/>
    <w:rsid w:val="005843AD"/>
    <w:rsid w:val="005846AB"/>
    <w:rsid w:val="005848FD"/>
    <w:rsid w:val="00584965"/>
    <w:rsid w:val="00584CB6"/>
    <w:rsid w:val="00584CF3"/>
    <w:rsid w:val="00584D46"/>
    <w:rsid w:val="005850D3"/>
    <w:rsid w:val="005855E3"/>
    <w:rsid w:val="005857E2"/>
    <w:rsid w:val="00585DE0"/>
    <w:rsid w:val="00586226"/>
    <w:rsid w:val="0058683E"/>
    <w:rsid w:val="00586EE6"/>
    <w:rsid w:val="00587B31"/>
    <w:rsid w:val="005906BA"/>
    <w:rsid w:val="005907D9"/>
    <w:rsid w:val="00590CDA"/>
    <w:rsid w:val="00591125"/>
    <w:rsid w:val="0059126E"/>
    <w:rsid w:val="005914A2"/>
    <w:rsid w:val="00591819"/>
    <w:rsid w:val="00591EBB"/>
    <w:rsid w:val="00591F02"/>
    <w:rsid w:val="005925B6"/>
    <w:rsid w:val="00592B82"/>
    <w:rsid w:val="00593048"/>
    <w:rsid w:val="005936B9"/>
    <w:rsid w:val="00593BC7"/>
    <w:rsid w:val="00593CB4"/>
    <w:rsid w:val="00593D20"/>
    <w:rsid w:val="00594832"/>
    <w:rsid w:val="00594F9F"/>
    <w:rsid w:val="00595656"/>
    <w:rsid w:val="00595D36"/>
    <w:rsid w:val="00595F6F"/>
    <w:rsid w:val="0059662C"/>
    <w:rsid w:val="0059693D"/>
    <w:rsid w:val="00596C6A"/>
    <w:rsid w:val="00596D20"/>
    <w:rsid w:val="00597161"/>
    <w:rsid w:val="00597290"/>
    <w:rsid w:val="00597B09"/>
    <w:rsid w:val="00597FAD"/>
    <w:rsid w:val="005A063A"/>
    <w:rsid w:val="005A083C"/>
    <w:rsid w:val="005A091A"/>
    <w:rsid w:val="005A0D56"/>
    <w:rsid w:val="005A1785"/>
    <w:rsid w:val="005A2644"/>
    <w:rsid w:val="005A299B"/>
    <w:rsid w:val="005A2AD8"/>
    <w:rsid w:val="005A315B"/>
    <w:rsid w:val="005A355E"/>
    <w:rsid w:val="005A4228"/>
    <w:rsid w:val="005A4242"/>
    <w:rsid w:val="005A44B0"/>
    <w:rsid w:val="005A4C38"/>
    <w:rsid w:val="005A4D88"/>
    <w:rsid w:val="005A50C3"/>
    <w:rsid w:val="005A5234"/>
    <w:rsid w:val="005A5B6C"/>
    <w:rsid w:val="005A5D72"/>
    <w:rsid w:val="005A5FB9"/>
    <w:rsid w:val="005A6473"/>
    <w:rsid w:val="005A65D9"/>
    <w:rsid w:val="005A6935"/>
    <w:rsid w:val="005A7412"/>
    <w:rsid w:val="005A74B6"/>
    <w:rsid w:val="005A7A90"/>
    <w:rsid w:val="005A7CB8"/>
    <w:rsid w:val="005B005A"/>
    <w:rsid w:val="005B1384"/>
    <w:rsid w:val="005B26FA"/>
    <w:rsid w:val="005B3A01"/>
    <w:rsid w:val="005B4501"/>
    <w:rsid w:val="005B471C"/>
    <w:rsid w:val="005B4AD5"/>
    <w:rsid w:val="005B4E2F"/>
    <w:rsid w:val="005B5322"/>
    <w:rsid w:val="005B578C"/>
    <w:rsid w:val="005B58B9"/>
    <w:rsid w:val="005B7E7F"/>
    <w:rsid w:val="005C0A76"/>
    <w:rsid w:val="005C0DC3"/>
    <w:rsid w:val="005C0F8E"/>
    <w:rsid w:val="005C11B7"/>
    <w:rsid w:val="005C2020"/>
    <w:rsid w:val="005C25B7"/>
    <w:rsid w:val="005C36D2"/>
    <w:rsid w:val="005C3A20"/>
    <w:rsid w:val="005C4493"/>
    <w:rsid w:val="005C46DD"/>
    <w:rsid w:val="005C4F8B"/>
    <w:rsid w:val="005C5221"/>
    <w:rsid w:val="005C5480"/>
    <w:rsid w:val="005C5976"/>
    <w:rsid w:val="005C687B"/>
    <w:rsid w:val="005C6BE7"/>
    <w:rsid w:val="005C795A"/>
    <w:rsid w:val="005C7CE6"/>
    <w:rsid w:val="005D0A7D"/>
    <w:rsid w:val="005D1F6A"/>
    <w:rsid w:val="005D1F79"/>
    <w:rsid w:val="005D210C"/>
    <w:rsid w:val="005D21CB"/>
    <w:rsid w:val="005D2C29"/>
    <w:rsid w:val="005D2D90"/>
    <w:rsid w:val="005D371B"/>
    <w:rsid w:val="005D3935"/>
    <w:rsid w:val="005D3A35"/>
    <w:rsid w:val="005D3F41"/>
    <w:rsid w:val="005D439A"/>
    <w:rsid w:val="005D4B43"/>
    <w:rsid w:val="005D4F9E"/>
    <w:rsid w:val="005D4FB2"/>
    <w:rsid w:val="005D51D8"/>
    <w:rsid w:val="005D532C"/>
    <w:rsid w:val="005D5638"/>
    <w:rsid w:val="005D58DC"/>
    <w:rsid w:val="005D5F1E"/>
    <w:rsid w:val="005D629F"/>
    <w:rsid w:val="005D6430"/>
    <w:rsid w:val="005D65BE"/>
    <w:rsid w:val="005D6DF5"/>
    <w:rsid w:val="005D7A4D"/>
    <w:rsid w:val="005D7DE2"/>
    <w:rsid w:val="005E0594"/>
    <w:rsid w:val="005E0BCD"/>
    <w:rsid w:val="005E0C75"/>
    <w:rsid w:val="005E112D"/>
    <w:rsid w:val="005E1194"/>
    <w:rsid w:val="005E16DC"/>
    <w:rsid w:val="005E19D2"/>
    <w:rsid w:val="005E1A25"/>
    <w:rsid w:val="005E1B8C"/>
    <w:rsid w:val="005E2544"/>
    <w:rsid w:val="005E29C0"/>
    <w:rsid w:val="005E3360"/>
    <w:rsid w:val="005E3DD0"/>
    <w:rsid w:val="005E3E59"/>
    <w:rsid w:val="005E4266"/>
    <w:rsid w:val="005E5576"/>
    <w:rsid w:val="005E558F"/>
    <w:rsid w:val="005E56B0"/>
    <w:rsid w:val="005E5D50"/>
    <w:rsid w:val="005E60A2"/>
    <w:rsid w:val="005E6C16"/>
    <w:rsid w:val="005E73A8"/>
    <w:rsid w:val="005E7468"/>
    <w:rsid w:val="005E7CB8"/>
    <w:rsid w:val="005E7D8F"/>
    <w:rsid w:val="005E7FA4"/>
    <w:rsid w:val="005F004B"/>
    <w:rsid w:val="005F0317"/>
    <w:rsid w:val="005F0C4B"/>
    <w:rsid w:val="005F1108"/>
    <w:rsid w:val="005F18A8"/>
    <w:rsid w:val="005F1A18"/>
    <w:rsid w:val="005F2007"/>
    <w:rsid w:val="005F3A66"/>
    <w:rsid w:val="005F42D8"/>
    <w:rsid w:val="005F4321"/>
    <w:rsid w:val="005F4DAA"/>
    <w:rsid w:val="005F5868"/>
    <w:rsid w:val="005F6024"/>
    <w:rsid w:val="005F64A4"/>
    <w:rsid w:val="005F6AF6"/>
    <w:rsid w:val="005F6C72"/>
    <w:rsid w:val="005F7AF7"/>
    <w:rsid w:val="00600343"/>
    <w:rsid w:val="0060039E"/>
    <w:rsid w:val="00601018"/>
    <w:rsid w:val="00601055"/>
    <w:rsid w:val="00601276"/>
    <w:rsid w:val="006012A7"/>
    <w:rsid w:val="00601A6D"/>
    <w:rsid w:val="00601AE1"/>
    <w:rsid w:val="0060210A"/>
    <w:rsid w:val="006023D0"/>
    <w:rsid w:val="006026C1"/>
    <w:rsid w:val="006037E1"/>
    <w:rsid w:val="00603C62"/>
    <w:rsid w:val="00603D9C"/>
    <w:rsid w:val="0060434E"/>
    <w:rsid w:val="006045CF"/>
    <w:rsid w:val="006061A7"/>
    <w:rsid w:val="006072B3"/>
    <w:rsid w:val="00607752"/>
    <w:rsid w:val="00607856"/>
    <w:rsid w:val="00607ABB"/>
    <w:rsid w:val="00607CDA"/>
    <w:rsid w:val="00610206"/>
    <w:rsid w:val="00610BC9"/>
    <w:rsid w:val="00610D5D"/>
    <w:rsid w:val="00612A50"/>
    <w:rsid w:val="00612AF9"/>
    <w:rsid w:val="00612BCB"/>
    <w:rsid w:val="00612D62"/>
    <w:rsid w:val="00613134"/>
    <w:rsid w:val="006139A2"/>
    <w:rsid w:val="00613C74"/>
    <w:rsid w:val="00614465"/>
    <w:rsid w:val="006144B6"/>
    <w:rsid w:val="00614A5B"/>
    <w:rsid w:val="0061580C"/>
    <w:rsid w:val="00615C4D"/>
    <w:rsid w:val="00615E49"/>
    <w:rsid w:val="00616BCE"/>
    <w:rsid w:val="00617297"/>
    <w:rsid w:val="006177ED"/>
    <w:rsid w:val="00617FCA"/>
    <w:rsid w:val="006206D0"/>
    <w:rsid w:val="006208FB"/>
    <w:rsid w:val="00620D59"/>
    <w:rsid w:val="00620D8D"/>
    <w:rsid w:val="0062104F"/>
    <w:rsid w:val="006210FD"/>
    <w:rsid w:val="006225D3"/>
    <w:rsid w:val="00622936"/>
    <w:rsid w:val="00622A80"/>
    <w:rsid w:val="00622B91"/>
    <w:rsid w:val="00622F9E"/>
    <w:rsid w:val="00623064"/>
    <w:rsid w:val="006235C4"/>
    <w:rsid w:val="00623C47"/>
    <w:rsid w:val="00623D85"/>
    <w:rsid w:val="00624ECB"/>
    <w:rsid w:val="00624F7D"/>
    <w:rsid w:val="00624F97"/>
    <w:rsid w:val="00625193"/>
    <w:rsid w:val="00625538"/>
    <w:rsid w:val="00625DFC"/>
    <w:rsid w:val="00625F71"/>
    <w:rsid w:val="00625FE3"/>
    <w:rsid w:val="0062606A"/>
    <w:rsid w:val="006263A8"/>
    <w:rsid w:val="00626424"/>
    <w:rsid w:val="00627059"/>
    <w:rsid w:val="00630068"/>
    <w:rsid w:val="00633AB7"/>
    <w:rsid w:val="00633F78"/>
    <w:rsid w:val="006342C2"/>
    <w:rsid w:val="00634472"/>
    <w:rsid w:val="00634482"/>
    <w:rsid w:val="006347BB"/>
    <w:rsid w:val="006352C1"/>
    <w:rsid w:val="00635B4A"/>
    <w:rsid w:val="00635BB2"/>
    <w:rsid w:val="00636E51"/>
    <w:rsid w:val="006372DB"/>
    <w:rsid w:val="006402AE"/>
    <w:rsid w:val="006402D5"/>
    <w:rsid w:val="0064064D"/>
    <w:rsid w:val="006408FE"/>
    <w:rsid w:val="00640C72"/>
    <w:rsid w:val="00641A06"/>
    <w:rsid w:val="00642369"/>
    <w:rsid w:val="006423A9"/>
    <w:rsid w:val="00642D10"/>
    <w:rsid w:val="006432B2"/>
    <w:rsid w:val="00643367"/>
    <w:rsid w:val="00643E6B"/>
    <w:rsid w:val="00644735"/>
    <w:rsid w:val="006447AB"/>
    <w:rsid w:val="00644805"/>
    <w:rsid w:val="0064550B"/>
    <w:rsid w:val="00645974"/>
    <w:rsid w:val="00646056"/>
    <w:rsid w:val="0064651A"/>
    <w:rsid w:val="00647077"/>
    <w:rsid w:val="00647AF6"/>
    <w:rsid w:val="00647D2C"/>
    <w:rsid w:val="00652145"/>
    <w:rsid w:val="00652323"/>
    <w:rsid w:val="00653B9D"/>
    <w:rsid w:val="006544B2"/>
    <w:rsid w:val="006561B5"/>
    <w:rsid w:val="006568C0"/>
    <w:rsid w:val="00656A2C"/>
    <w:rsid w:val="00656A71"/>
    <w:rsid w:val="00656FEE"/>
    <w:rsid w:val="0065792E"/>
    <w:rsid w:val="00657A7F"/>
    <w:rsid w:val="00657AAA"/>
    <w:rsid w:val="00657C91"/>
    <w:rsid w:val="00660045"/>
    <w:rsid w:val="006602BA"/>
    <w:rsid w:val="00661060"/>
    <w:rsid w:val="006614D6"/>
    <w:rsid w:val="00661A64"/>
    <w:rsid w:val="00662479"/>
    <w:rsid w:val="00662CBF"/>
    <w:rsid w:val="00662DB3"/>
    <w:rsid w:val="006630CE"/>
    <w:rsid w:val="00663165"/>
    <w:rsid w:val="00663943"/>
    <w:rsid w:val="00664096"/>
    <w:rsid w:val="00664744"/>
    <w:rsid w:val="006647A8"/>
    <w:rsid w:val="006647FC"/>
    <w:rsid w:val="00664DB1"/>
    <w:rsid w:val="006656C2"/>
    <w:rsid w:val="00665B87"/>
    <w:rsid w:val="00665C9E"/>
    <w:rsid w:val="0066633F"/>
    <w:rsid w:val="00666688"/>
    <w:rsid w:val="00666D7F"/>
    <w:rsid w:val="006679F2"/>
    <w:rsid w:val="00667D52"/>
    <w:rsid w:val="00670A54"/>
    <w:rsid w:val="00670AB0"/>
    <w:rsid w:val="006714EC"/>
    <w:rsid w:val="00671BF8"/>
    <w:rsid w:val="00671CA6"/>
    <w:rsid w:val="00671D39"/>
    <w:rsid w:val="00671DC5"/>
    <w:rsid w:val="0067297E"/>
    <w:rsid w:val="00672F84"/>
    <w:rsid w:val="00673183"/>
    <w:rsid w:val="0067339E"/>
    <w:rsid w:val="00673820"/>
    <w:rsid w:val="00673A20"/>
    <w:rsid w:val="00673AB5"/>
    <w:rsid w:val="00673EE3"/>
    <w:rsid w:val="006740E4"/>
    <w:rsid w:val="00674148"/>
    <w:rsid w:val="0067427C"/>
    <w:rsid w:val="00674467"/>
    <w:rsid w:val="00674BF1"/>
    <w:rsid w:val="00674DE2"/>
    <w:rsid w:val="0067534D"/>
    <w:rsid w:val="00675803"/>
    <w:rsid w:val="00675975"/>
    <w:rsid w:val="00675976"/>
    <w:rsid w:val="00675D79"/>
    <w:rsid w:val="00676059"/>
    <w:rsid w:val="00676152"/>
    <w:rsid w:val="006763F8"/>
    <w:rsid w:val="00676BC5"/>
    <w:rsid w:val="00677E31"/>
    <w:rsid w:val="00680661"/>
    <w:rsid w:val="00680AC8"/>
    <w:rsid w:val="00680C53"/>
    <w:rsid w:val="00681DCA"/>
    <w:rsid w:val="006820A0"/>
    <w:rsid w:val="0068280F"/>
    <w:rsid w:val="0068323D"/>
    <w:rsid w:val="0068395F"/>
    <w:rsid w:val="00683A79"/>
    <w:rsid w:val="00683B74"/>
    <w:rsid w:val="00683BB5"/>
    <w:rsid w:val="00684203"/>
    <w:rsid w:val="0068439C"/>
    <w:rsid w:val="006848F2"/>
    <w:rsid w:val="00685589"/>
    <w:rsid w:val="00686E25"/>
    <w:rsid w:val="00686F09"/>
    <w:rsid w:val="006872F8"/>
    <w:rsid w:val="006874B0"/>
    <w:rsid w:val="00687F53"/>
    <w:rsid w:val="0069016D"/>
    <w:rsid w:val="006901B9"/>
    <w:rsid w:val="00690327"/>
    <w:rsid w:val="00691893"/>
    <w:rsid w:val="00691C7B"/>
    <w:rsid w:val="00691F3D"/>
    <w:rsid w:val="006920FD"/>
    <w:rsid w:val="0069224C"/>
    <w:rsid w:val="00693B43"/>
    <w:rsid w:val="006941D0"/>
    <w:rsid w:val="006945E2"/>
    <w:rsid w:val="00695671"/>
    <w:rsid w:val="00695D78"/>
    <w:rsid w:val="00695F76"/>
    <w:rsid w:val="006961AB"/>
    <w:rsid w:val="006961E5"/>
    <w:rsid w:val="0069630B"/>
    <w:rsid w:val="00696475"/>
    <w:rsid w:val="006975DE"/>
    <w:rsid w:val="00697630"/>
    <w:rsid w:val="00697B9E"/>
    <w:rsid w:val="006A079A"/>
    <w:rsid w:val="006A08EC"/>
    <w:rsid w:val="006A0AFF"/>
    <w:rsid w:val="006A0BEA"/>
    <w:rsid w:val="006A0C62"/>
    <w:rsid w:val="006A0C87"/>
    <w:rsid w:val="006A1787"/>
    <w:rsid w:val="006A244A"/>
    <w:rsid w:val="006A30E3"/>
    <w:rsid w:val="006A3A86"/>
    <w:rsid w:val="006A40E0"/>
    <w:rsid w:val="006A427F"/>
    <w:rsid w:val="006A4373"/>
    <w:rsid w:val="006A4949"/>
    <w:rsid w:val="006A5676"/>
    <w:rsid w:val="006A5F70"/>
    <w:rsid w:val="006A6447"/>
    <w:rsid w:val="006A709E"/>
    <w:rsid w:val="006A76F6"/>
    <w:rsid w:val="006A7AD3"/>
    <w:rsid w:val="006A7FDE"/>
    <w:rsid w:val="006B02F1"/>
    <w:rsid w:val="006B02F8"/>
    <w:rsid w:val="006B03DF"/>
    <w:rsid w:val="006B092F"/>
    <w:rsid w:val="006B10CE"/>
    <w:rsid w:val="006B1779"/>
    <w:rsid w:val="006B2154"/>
    <w:rsid w:val="006B2186"/>
    <w:rsid w:val="006B22C7"/>
    <w:rsid w:val="006B2472"/>
    <w:rsid w:val="006B2873"/>
    <w:rsid w:val="006B3339"/>
    <w:rsid w:val="006B3576"/>
    <w:rsid w:val="006B427B"/>
    <w:rsid w:val="006B48A6"/>
    <w:rsid w:val="006B49F8"/>
    <w:rsid w:val="006B4A65"/>
    <w:rsid w:val="006B4C2D"/>
    <w:rsid w:val="006B59CC"/>
    <w:rsid w:val="006B5ED7"/>
    <w:rsid w:val="006B62BB"/>
    <w:rsid w:val="006B637A"/>
    <w:rsid w:val="006B68A6"/>
    <w:rsid w:val="006B6E9F"/>
    <w:rsid w:val="006B7E34"/>
    <w:rsid w:val="006C0D49"/>
    <w:rsid w:val="006C1635"/>
    <w:rsid w:val="006C19E4"/>
    <w:rsid w:val="006C236E"/>
    <w:rsid w:val="006C26AC"/>
    <w:rsid w:val="006C3D73"/>
    <w:rsid w:val="006C4530"/>
    <w:rsid w:val="006C5B03"/>
    <w:rsid w:val="006C5BE3"/>
    <w:rsid w:val="006C664D"/>
    <w:rsid w:val="006C779D"/>
    <w:rsid w:val="006D027F"/>
    <w:rsid w:val="006D0C35"/>
    <w:rsid w:val="006D0E1E"/>
    <w:rsid w:val="006D1866"/>
    <w:rsid w:val="006D1E2C"/>
    <w:rsid w:val="006D2EC3"/>
    <w:rsid w:val="006D2FF4"/>
    <w:rsid w:val="006D307F"/>
    <w:rsid w:val="006D351C"/>
    <w:rsid w:val="006D3528"/>
    <w:rsid w:val="006D459F"/>
    <w:rsid w:val="006D494A"/>
    <w:rsid w:val="006D4CC0"/>
    <w:rsid w:val="006D4D65"/>
    <w:rsid w:val="006D5BF7"/>
    <w:rsid w:val="006D6577"/>
    <w:rsid w:val="006D6636"/>
    <w:rsid w:val="006D70FB"/>
    <w:rsid w:val="006D72AA"/>
    <w:rsid w:val="006D75BA"/>
    <w:rsid w:val="006D78EA"/>
    <w:rsid w:val="006D7D13"/>
    <w:rsid w:val="006E01D3"/>
    <w:rsid w:val="006E0674"/>
    <w:rsid w:val="006E08EC"/>
    <w:rsid w:val="006E17EC"/>
    <w:rsid w:val="006E1C66"/>
    <w:rsid w:val="006E2275"/>
    <w:rsid w:val="006E262D"/>
    <w:rsid w:val="006E3ADE"/>
    <w:rsid w:val="006E4465"/>
    <w:rsid w:val="006E4474"/>
    <w:rsid w:val="006E5EF8"/>
    <w:rsid w:val="006E6715"/>
    <w:rsid w:val="006E70E4"/>
    <w:rsid w:val="006E77A5"/>
    <w:rsid w:val="006E77E0"/>
    <w:rsid w:val="006F0657"/>
    <w:rsid w:val="006F0983"/>
    <w:rsid w:val="006F0CAD"/>
    <w:rsid w:val="006F124C"/>
    <w:rsid w:val="006F141E"/>
    <w:rsid w:val="006F2F5B"/>
    <w:rsid w:val="006F30CD"/>
    <w:rsid w:val="006F30E7"/>
    <w:rsid w:val="006F31A1"/>
    <w:rsid w:val="006F32B4"/>
    <w:rsid w:val="006F3549"/>
    <w:rsid w:val="006F3A06"/>
    <w:rsid w:val="006F3E42"/>
    <w:rsid w:val="006F429D"/>
    <w:rsid w:val="006F46E4"/>
    <w:rsid w:val="006F48E0"/>
    <w:rsid w:val="006F4F28"/>
    <w:rsid w:val="006F501C"/>
    <w:rsid w:val="006F5AF4"/>
    <w:rsid w:val="006F5F55"/>
    <w:rsid w:val="006F61AD"/>
    <w:rsid w:val="006F628E"/>
    <w:rsid w:val="006F6A68"/>
    <w:rsid w:val="006F6B5B"/>
    <w:rsid w:val="006F6CDA"/>
    <w:rsid w:val="006F6D8B"/>
    <w:rsid w:val="006F7161"/>
    <w:rsid w:val="006F7A71"/>
    <w:rsid w:val="00700102"/>
    <w:rsid w:val="0070094C"/>
    <w:rsid w:val="00700FC5"/>
    <w:rsid w:val="00700FE1"/>
    <w:rsid w:val="007013E7"/>
    <w:rsid w:val="007018BE"/>
    <w:rsid w:val="007026A7"/>
    <w:rsid w:val="007027EB"/>
    <w:rsid w:val="00702CD7"/>
    <w:rsid w:val="007031DC"/>
    <w:rsid w:val="007035C5"/>
    <w:rsid w:val="00703B91"/>
    <w:rsid w:val="0070474A"/>
    <w:rsid w:val="00704E22"/>
    <w:rsid w:val="007066D3"/>
    <w:rsid w:val="00706813"/>
    <w:rsid w:val="00706A3A"/>
    <w:rsid w:val="00706A96"/>
    <w:rsid w:val="0070754E"/>
    <w:rsid w:val="00707D38"/>
    <w:rsid w:val="00707D7F"/>
    <w:rsid w:val="00710FFA"/>
    <w:rsid w:val="007116D2"/>
    <w:rsid w:val="00712E1E"/>
    <w:rsid w:val="00713C46"/>
    <w:rsid w:val="007140C1"/>
    <w:rsid w:val="007146BF"/>
    <w:rsid w:val="007147AF"/>
    <w:rsid w:val="00715622"/>
    <w:rsid w:val="00715DAA"/>
    <w:rsid w:val="00715F2A"/>
    <w:rsid w:val="00716583"/>
    <w:rsid w:val="00716D54"/>
    <w:rsid w:val="007173A7"/>
    <w:rsid w:val="007173C5"/>
    <w:rsid w:val="00720958"/>
    <w:rsid w:val="00720EF1"/>
    <w:rsid w:val="00720F4E"/>
    <w:rsid w:val="0072134B"/>
    <w:rsid w:val="007213B3"/>
    <w:rsid w:val="007216A4"/>
    <w:rsid w:val="0072171B"/>
    <w:rsid w:val="007222E8"/>
    <w:rsid w:val="00722F7A"/>
    <w:rsid w:val="0072397B"/>
    <w:rsid w:val="00723C47"/>
    <w:rsid w:val="00724246"/>
    <w:rsid w:val="00724521"/>
    <w:rsid w:val="00724BD1"/>
    <w:rsid w:val="007258F0"/>
    <w:rsid w:val="007259EB"/>
    <w:rsid w:val="007260C8"/>
    <w:rsid w:val="007261D7"/>
    <w:rsid w:val="007262F7"/>
    <w:rsid w:val="007278E6"/>
    <w:rsid w:val="00730424"/>
    <w:rsid w:val="00730861"/>
    <w:rsid w:val="00730A02"/>
    <w:rsid w:val="00730B5C"/>
    <w:rsid w:val="00731668"/>
    <w:rsid w:val="00731F4D"/>
    <w:rsid w:val="0073214C"/>
    <w:rsid w:val="0073253B"/>
    <w:rsid w:val="0073287F"/>
    <w:rsid w:val="00732A16"/>
    <w:rsid w:val="00732E07"/>
    <w:rsid w:val="007336A3"/>
    <w:rsid w:val="00733B3B"/>
    <w:rsid w:val="0073400C"/>
    <w:rsid w:val="00734397"/>
    <w:rsid w:val="0073441F"/>
    <w:rsid w:val="007356E3"/>
    <w:rsid w:val="007358E7"/>
    <w:rsid w:val="00735A2F"/>
    <w:rsid w:val="00737225"/>
    <w:rsid w:val="00737567"/>
    <w:rsid w:val="00737756"/>
    <w:rsid w:val="007379BF"/>
    <w:rsid w:val="00740502"/>
    <w:rsid w:val="007406DC"/>
    <w:rsid w:val="00740796"/>
    <w:rsid w:val="007412A9"/>
    <w:rsid w:val="007416AE"/>
    <w:rsid w:val="00741933"/>
    <w:rsid w:val="0074197A"/>
    <w:rsid w:val="00741A91"/>
    <w:rsid w:val="00741CDF"/>
    <w:rsid w:val="00742983"/>
    <w:rsid w:val="00742C65"/>
    <w:rsid w:val="00742C76"/>
    <w:rsid w:val="007439E2"/>
    <w:rsid w:val="00745CE3"/>
    <w:rsid w:val="00746162"/>
    <w:rsid w:val="00746DD1"/>
    <w:rsid w:val="00746EAC"/>
    <w:rsid w:val="007476E6"/>
    <w:rsid w:val="00747CA3"/>
    <w:rsid w:val="00747D05"/>
    <w:rsid w:val="007500E8"/>
    <w:rsid w:val="00750389"/>
    <w:rsid w:val="00750F41"/>
    <w:rsid w:val="00751BCE"/>
    <w:rsid w:val="00751F26"/>
    <w:rsid w:val="007529CB"/>
    <w:rsid w:val="0075342C"/>
    <w:rsid w:val="007544A5"/>
    <w:rsid w:val="0075462B"/>
    <w:rsid w:val="00754EAB"/>
    <w:rsid w:val="007557D7"/>
    <w:rsid w:val="00755D30"/>
    <w:rsid w:val="00756BE9"/>
    <w:rsid w:val="00757393"/>
    <w:rsid w:val="007573BD"/>
    <w:rsid w:val="00757DC8"/>
    <w:rsid w:val="00757FE6"/>
    <w:rsid w:val="00760252"/>
    <w:rsid w:val="00760AB6"/>
    <w:rsid w:val="00760F41"/>
    <w:rsid w:val="00761878"/>
    <w:rsid w:val="00762ADE"/>
    <w:rsid w:val="007635C3"/>
    <w:rsid w:val="00763602"/>
    <w:rsid w:val="007637F4"/>
    <w:rsid w:val="007643CD"/>
    <w:rsid w:val="0076456F"/>
    <w:rsid w:val="007647A6"/>
    <w:rsid w:val="0076528E"/>
    <w:rsid w:val="0076608B"/>
    <w:rsid w:val="007662CB"/>
    <w:rsid w:val="00766699"/>
    <w:rsid w:val="007679C3"/>
    <w:rsid w:val="00767C3B"/>
    <w:rsid w:val="00767DBE"/>
    <w:rsid w:val="00770394"/>
    <w:rsid w:val="00770710"/>
    <w:rsid w:val="00770754"/>
    <w:rsid w:val="00770A9C"/>
    <w:rsid w:val="00771025"/>
    <w:rsid w:val="00771119"/>
    <w:rsid w:val="0077119E"/>
    <w:rsid w:val="007712B7"/>
    <w:rsid w:val="00771F58"/>
    <w:rsid w:val="00771F93"/>
    <w:rsid w:val="007723A1"/>
    <w:rsid w:val="007729D0"/>
    <w:rsid w:val="00772C11"/>
    <w:rsid w:val="00772DFE"/>
    <w:rsid w:val="00774E08"/>
    <w:rsid w:val="00774E8F"/>
    <w:rsid w:val="0077535C"/>
    <w:rsid w:val="007753FA"/>
    <w:rsid w:val="00775871"/>
    <w:rsid w:val="00775E8D"/>
    <w:rsid w:val="007768DF"/>
    <w:rsid w:val="00776C91"/>
    <w:rsid w:val="00776F49"/>
    <w:rsid w:val="007775BF"/>
    <w:rsid w:val="007777BE"/>
    <w:rsid w:val="0077781A"/>
    <w:rsid w:val="00777A44"/>
    <w:rsid w:val="007801D7"/>
    <w:rsid w:val="00780355"/>
    <w:rsid w:val="007804E3"/>
    <w:rsid w:val="00781EA2"/>
    <w:rsid w:val="00782633"/>
    <w:rsid w:val="007829DB"/>
    <w:rsid w:val="00782F35"/>
    <w:rsid w:val="007835ED"/>
    <w:rsid w:val="0078385C"/>
    <w:rsid w:val="00783A2E"/>
    <w:rsid w:val="007843A8"/>
    <w:rsid w:val="00784B4D"/>
    <w:rsid w:val="00784B6E"/>
    <w:rsid w:val="00784B7D"/>
    <w:rsid w:val="00784EF5"/>
    <w:rsid w:val="00784F66"/>
    <w:rsid w:val="00785773"/>
    <w:rsid w:val="0078584F"/>
    <w:rsid w:val="0078634A"/>
    <w:rsid w:val="00787D2B"/>
    <w:rsid w:val="00790E49"/>
    <w:rsid w:val="00791108"/>
    <w:rsid w:val="00791488"/>
    <w:rsid w:val="00791D5A"/>
    <w:rsid w:val="00791E66"/>
    <w:rsid w:val="0079206C"/>
    <w:rsid w:val="00792473"/>
    <w:rsid w:val="00792843"/>
    <w:rsid w:val="00793302"/>
    <w:rsid w:val="007939D7"/>
    <w:rsid w:val="007947BC"/>
    <w:rsid w:val="00794821"/>
    <w:rsid w:val="00794FE7"/>
    <w:rsid w:val="007958CC"/>
    <w:rsid w:val="007968C0"/>
    <w:rsid w:val="00796CDA"/>
    <w:rsid w:val="00796F77"/>
    <w:rsid w:val="007970FC"/>
    <w:rsid w:val="00797E8C"/>
    <w:rsid w:val="007A11DA"/>
    <w:rsid w:val="007A203A"/>
    <w:rsid w:val="007A217C"/>
    <w:rsid w:val="007A29BB"/>
    <w:rsid w:val="007A2E64"/>
    <w:rsid w:val="007A33BA"/>
    <w:rsid w:val="007A3530"/>
    <w:rsid w:val="007A37CF"/>
    <w:rsid w:val="007A3A59"/>
    <w:rsid w:val="007A3E38"/>
    <w:rsid w:val="007A3EF2"/>
    <w:rsid w:val="007A4767"/>
    <w:rsid w:val="007A4A2D"/>
    <w:rsid w:val="007A4CB8"/>
    <w:rsid w:val="007A5BF5"/>
    <w:rsid w:val="007A5C35"/>
    <w:rsid w:val="007A5CDE"/>
    <w:rsid w:val="007A6322"/>
    <w:rsid w:val="007A657E"/>
    <w:rsid w:val="007A6586"/>
    <w:rsid w:val="007A6B5E"/>
    <w:rsid w:val="007A79C7"/>
    <w:rsid w:val="007B00DD"/>
    <w:rsid w:val="007B08C2"/>
    <w:rsid w:val="007B0DC5"/>
    <w:rsid w:val="007B111C"/>
    <w:rsid w:val="007B1FCB"/>
    <w:rsid w:val="007B212B"/>
    <w:rsid w:val="007B23D7"/>
    <w:rsid w:val="007B324A"/>
    <w:rsid w:val="007B3484"/>
    <w:rsid w:val="007B3802"/>
    <w:rsid w:val="007B3BA7"/>
    <w:rsid w:val="007B3C45"/>
    <w:rsid w:val="007B41E1"/>
    <w:rsid w:val="007B4319"/>
    <w:rsid w:val="007B4623"/>
    <w:rsid w:val="007B4DFF"/>
    <w:rsid w:val="007B4ED6"/>
    <w:rsid w:val="007B5C8C"/>
    <w:rsid w:val="007B6CF4"/>
    <w:rsid w:val="007B799C"/>
    <w:rsid w:val="007C0A8C"/>
    <w:rsid w:val="007C0EFE"/>
    <w:rsid w:val="007C129C"/>
    <w:rsid w:val="007C12C8"/>
    <w:rsid w:val="007C1FB7"/>
    <w:rsid w:val="007C20AA"/>
    <w:rsid w:val="007C2A1A"/>
    <w:rsid w:val="007C30DD"/>
    <w:rsid w:val="007C3879"/>
    <w:rsid w:val="007C3CCB"/>
    <w:rsid w:val="007C441A"/>
    <w:rsid w:val="007C473C"/>
    <w:rsid w:val="007C4AC7"/>
    <w:rsid w:val="007C4D18"/>
    <w:rsid w:val="007C57D2"/>
    <w:rsid w:val="007C58A1"/>
    <w:rsid w:val="007C5953"/>
    <w:rsid w:val="007C618A"/>
    <w:rsid w:val="007C6418"/>
    <w:rsid w:val="007C686B"/>
    <w:rsid w:val="007C722B"/>
    <w:rsid w:val="007C7654"/>
    <w:rsid w:val="007C7692"/>
    <w:rsid w:val="007C7B90"/>
    <w:rsid w:val="007D0C98"/>
    <w:rsid w:val="007D0E69"/>
    <w:rsid w:val="007D147F"/>
    <w:rsid w:val="007D1596"/>
    <w:rsid w:val="007D24F4"/>
    <w:rsid w:val="007D298A"/>
    <w:rsid w:val="007D2DDB"/>
    <w:rsid w:val="007D317B"/>
    <w:rsid w:val="007D3516"/>
    <w:rsid w:val="007D3680"/>
    <w:rsid w:val="007D37D5"/>
    <w:rsid w:val="007D4418"/>
    <w:rsid w:val="007D4588"/>
    <w:rsid w:val="007D46F2"/>
    <w:rsid w:val="007D49A8"/>
    <w:rsid w:val="007D4E4E"/>
    <w:rsid w:val="007D5232"/>
    <w:rsid w:val="007D52B3"/>
    <w:rsid w:val="007D5924"/>
    <w:rsid w:val="007D6259"/>
    <w:rsid w:val="007D630D"/>
    <w:rsid w:val="007D6EB8"/>
    <w:rsid w:val="007D7153"/>
    <w:rsid w:val="007D7B93"/>
    <w:rsid w:val="007D7D43"/>
    <w:rsid w:val="007D7E36"/>
    <w:rsid w:val="007E1C2D"/>
    <w:rsid w:val="007E20D2"/>
    <w:rsid w:val="007E2415"/>
    <w:rsid w:val="007E2C0D"/>
    <w:rsid w:val="007E2CE3"/>
    <w:rsid w:val="007E31EE"/>
    <w:rsid w:val="007E4879"/>
    <w:rsid w:val="007E53B3"/>
    <w:rsid w:val="007E551E"/>
    <w:rsid w:val="007E5A57"/>
    <w:rsid w:val="007E5ABF"/>
    <w:rsid w:val="007E5D3E"/>
    <w:rsid w:val="007E66E9"/>
    <w:rsid w:val="007E6A7C"/>
    <w:rsid w:val="007E73FF"/>
    <w:rsid w:val="007E7799"/>
    <w:rsid w:val="007F0969"/>
    <w:rsid w:val="007F0A64"/>
    <w:rsid w:val="007F1477"/>
    <w:rsid w:val="007F183A"/>
    <w:rsid w:val="007F1F9F"/>
    <w:rsid w:val="007F2012"/>
    <w:rsid w:val="007F367B"/>
    <w:rsid w:val="007F3B51"/>
    <w:rsid w:val="007F430D"/>
    <w:rsid w:val="007F4366"/>
    <w:rsid w:val="007F45CC"/>
    <w:rsid w:val="007F5194"/>
    <w:rsid w:val="007F538F"/>
    <w:rsid w:val="007F5615"/>
    <w:rsid w:val="007F62E2"/>
    <w:rsid w:val="007F6856"/>
    <w:rsid w:val="007F6B0B"/>
    <w:rsid w:val="007F6DD4"/>
    <w:rsid w:val="007F7029"/>
    <w:rsid w:val="007F717A"/>
    <w:rsid w:val="007F7ADA"/>
    <w:rsid w:val="007F7E0E"/>
    <w:rsid w:val="00800039"/>
    <w:rsid w:val="00800835"/>
    <w:rsid w:val="008008C6"/>
    <w:rsid w:val="00800B0B"/>
    <w:rsid w:val="008029A5"/>
    <w:rsid w:val="008033BD"/>
    <w:rsid w:val="00804034"/>
    <w:rsid w:val="0080415C"/>
    <w:rsid w:val="00804CB7"/>
    <w:rsid w:val="008055A7"/>
    <w:rsid w:val="00806B1C"/>
    <w:rsid w:val="00807090"/>
    <w:rsid w:val="008076A9"/>
    <w:rsid w:val="008107EF"/>
    <w:rsid w:val="00810CED"/>
    <w:rsid w:val="008114A7"/>
    <w:rsid w:val="00811F8C"/>
    <w:rsid w:val="008121E2"/>
    <w:rsid w:val="00812FBE"/>
    <w:rsid w:val="00813121"/>
    <w:rsid w:val="00813168"/>
    <w:rsid w:val="008137C8"/>
    <w:rsid w:val="008139D7"/>
    <w:rsid w:val="00813AD5"/>
    <w:rsid w:val="00814994"/>
    <w:rsid w:val="00814997"/>
    <w:rsid w:val="0081551A"/>
    <w:rsid w:val="008158A0"/>
    <w:rsid w:val="00815950"/>
    <w:rsid w:val="00815E6D"/>
    <w:rsid w:val="00815EB5"/>
    <w:rsid w:val="008161FD"/>
    <w:rsid w:val="00816633"/>
    <w:rsid w:val="00816A65"/>
    <w:rsid w:val="00816AD7"/>
    <w:rsid w:val="008174FD"/>
    <w:rsid w:val="00817994"/>
    <w:rsid w:val="00817A53"/>
    <w:rsid w:val="00817DC5"/>
    <w:rsid w:val="00820859"/>
    <w:rsid w:val="00820958"/>
    <w:rsid w:val="00820A0D"/>
    <w:rsid w:val="00820EBE"/>
    <w:rsid w:val="008210C3"/>
    <w:rsid w:val="00821680"/>
    <w:rsid w:val="008217D6"/>
    <w:rsid w:val="00821924"/>
    <w:rsid w:val="00821BE8"/>
    <w:rsid w:val="00822004"/>
    <w:rsid w:val="008224D0"/>
    <w:rsid w:val="008226D0"/>
    <w:rsid w:val="008228CB"/>
    <w:rsid w:val="00822D6D"/>
    <w:rsid w:val="00823603"/>
    <w:rsid w:val="00823DE8"/>
    <w:rsid w:val="0082472B"/>
    <w:rsid w:val="008247E7"/>
    <w:rsid w:val="00824836"/>
    <w:rsid w:val="00825113"/>
    <w:rsid w:val="0082568F"/>
    <w:rsid w:val="00825C32"/>
    <w:rsid w:val="00825C98"/>
    <w:rsid w:val="00825CF0"/>
    <w:rsid w:val="00826611"/>
    <w:rsid w:val="00826678"/>
    <w:rsid w:val="008267AE"/>
    <w:rsid w:val="0082779B"/>
    <w:rsid w:val="008277BB"/>
    <w:rsid w:val="00827E34"/>
    <w:rsid w:val="00827F7D"/>
    <w:rsid w:val="00830B67"/>
    <w:rsid w:val="00830E74"/>
    <w:rsid w:val="008315EE"/>
    <w:rsid w:val="008316DF"/>
    <w:rsid w:val="00832BFD"/>
    <w:rsid w:val="008333BD"/>
    <w:rsid w:val="008333D0"/>
    <w:rsid w:val="00833650"/>
    <w:rsid w:val="00833F28"/>
    <w:rsid w:val="00833F82"/>
    <w:rsid w:val="008344E1"/>
    <w:rsid w:val="00834BD1"/>
    <w:rsid w:val="00835082"/>
    <w:rsid w:val="00835311"/>
    <w:rsid w:val="00835BC3"/>
    <w:rsid w:val="00835C33"/>
    <w:rsid w:val="00835D91"/>
    <w:rsid w:val="008364CC"/>
    <w:rsid w:val="008364F9"/>
    <w:rsid w:val="00836CE4"/>
    <w:rsid w:val="0083755C"/>
    <w:rsid w:val="00837672"/>
    <w:rsid w:val="00837719"/>
    <w:rsid w:val="0083776E"/>
    <w:rsid w:val="00840427"/>
    <w:rsid w:val="0084052A"/>
    <w:rsid w:val="00840C76"/>
    <w:rsid w:val="00840F10"/>
    <w:rsid w:val="00841697"/>
    <w:rsid w:val="0084216E"/>
    <w:rsid w:val="00842392"/>
    <w:rsid w:val="00842AA3"/>
    <w:rsid w:val="0084413D"/>
    <w:rsid w:val="0084473D"/>
    <w:rsid w:val="00845B6F"/>
    <w:rsid w:val="00845C64"/>
    <w:rsid w:val="00845CF3"/>
    <w:rsid w:val="00845F17"/>
    <w:rsid w:val="00845F4F"/>
    <w:rsid w:val="008463DD"/>
    <w:rsid w:val="00846740"/>
    <w:rsid w:val="00846B12"/>
    <w:rsid w:val="00847D1C"/>
    <w:rsid w:val="00847F01"/>
    <w:rsid w:val="00847F9B"/>
    <w:rsid w:val="00850808"/>
    <w:rsid w:val="00850DAA"/>
    <w:rsid w:val="008513DB"/>
    <w:rsid w:val="00851487"/>
    <w:rsid w:val="008514D0"/>
    <w:rsid w:val="00852283"/>
    <w:rsid w:val="00852423"/>
    <w:rsid w:val="00852787"/>
    <w:rsid w:val="00853257"/>
    <w:rsid w:val="00853C2F"/>
    <w:rsid w:val="00853EB1"/>
    <w:rsid w:val="0085409E"/>
    <w:rsid w:val="008542E9"/>
    <w:rsid w:val="00854345"/>
    <w:rsid w:val="00854A26"/>
    <w:rsid w:val="00855518"/>
    <w:rsid w:val="00855885"/>
    <w:rsid w:val="00856C7F"/>
    <w:rsid w:val="00857A4B"/>
    <w:rsid w:val="00857BD7"/>
    <w:rsid w:val="00857C61"/>
    <w:rsid w:val="00860490"/>
    <w:rsid w:val="008604A7"/>
    <w:rsid w:val="00860759"/>
    <w:rsid w:val="008610C4"/>
    <w:rsid w:val="0086198C"/>
    <w:rsid w:val="00862369"/>
    <w:rsid w:val="008626ED"/>
    <w:rsid w:val="00862C52"/>
    <w:rsid w:val="0086301B"/>
    <w:rsid w:val="00863790"/>
    <w:rsid w:val="00863CA4"/>
    <w:rsid w:val="00864A69"/>
    <w:rsid w:val="00864A9E"/>
    <w:rsid w:val="00864DB6"/>
    <w:rsid w:val="00864F8B"/>
    <w:rsid w:val="008658B5"/>
    <w:rsid w:val="00866092"/>
    <w:rsid w:val="0086677E"/>
    <w:rsid w:val="00867873"/>
    <w:rsid w:val="00867C54"/>
    <w:rsid w:val="008704B3"/>
    <w:rsid w:val="00870F14"/>
    <w:rsid w:val="008716B6"/>
    <w:rsid w:val="00871A34"/>
    <w:rsid w:val="00872A04"/>
    <w:rsid w:val="00872E64"/>
    <w:rsid w:val="00872F35"/>
    <w:rsid w:val="008737BC"/>
    <w:rsid w:val="00873B56"/>
    <w:rsid w:val="008741B4"/>
    <w:rsid w:val="00874209"/>
    <w:rsid w:val="00874539"/>
    <w:rsid w:val="00874556"/>
    <w:rsid w:val="0087466E"/>
    <w:rsid w:val="00875448"/>
    <w:rsid w:val="00875BD7"/>
    <w:rsid w:val="00876338"/>
    <w:rsid w:val="00876448"/>
    <w:rsid w:val="008764FB"/>
    <w:rsid w:val="00876507"/>
    <w:rsid w:val="008777E8"/>
    <w:rsid w:val="0088006B"/>
    <w:rsid w:val="0088089E"/>
    <w:rsid w:val="00880B57"/>
    <w:rsid w:val="008812BE"/>
    <w:rsid w:val="008813E7"/>
    <w:rsid w:val="00881AFB"/>
    <w:rsid w:val="0088288B"/>
    <w:rsid w:val="0088295D"/>
    <w:rsid w:val="00882AA4"/>
    <w:rsid w:val="00882E39"/>
    <w:rsid w:val="00882E91"/>
    <w:rsid w:val="0088383F"/>
    <w:rsid w:val="00883D0D"/>
    <w:rsid w:val="00884019"/>
    <w:rsid w:val="0088483B"/>
    <w:rsid w:val="00884A3C"/>
    <w:rsid w:val="00884F9C"/>
    <w:rsid w:val="00885258"/>
    <w:rsid w:val="00885B3C"/>
    <w:rsid w:val="00885C28"/>
    <w:rsid w:val="00886E1E"/>
    <w:rsid w:val="008873C1"/>
    <w:rsid w:val="00887443"/>
    <w:rsid w:val="00887632"/>
    <w:rsid w:val="00887866"/>
    <w:rsid w:val="00887D57"/>
    <w:rsid w:val="0089080C"/>
    <w:rsid w:val="0089116B"/>
    <w:rsid w:val="0089183B"/>
    <w:rsid w:val="00892A44"/>
    <w:rsid w:val="00893095"/>
    <w:rsid w:val="008937E9"/>
    <w:rsid w:val="008938C9"/>
    <w:rsid w:val="00894907"/>
    <w:rsid w:val="00894F74"/>
    <w:rsid w:val="008951A9"/>
    <w:rsid w:val="00895B62"/>
    <w:rsid w:val="008967BD"/>
    <w:rsid w:val="00896D1A"/>
    <w:rsid w:val="00896D1C"/>
    <w:rsid w:val="00897110"/>
    <w:rsid w:val="008972E6"/>
    <w:rsid w:val="00897494"/>
    <w:rsid w:val="0089767F"/>
    <w:rsid w:val="00897C0D"/>
    <w:rsid w:val="008A0BDA"/>
    <w:rsid w:val="008A154A"/>
    <w:rsid w:val="008A1C7D"/>
    <w:rsid w:val="008A28E4"/>
    <w:rsid w:val="008A2AC5"/>
    <w:rsid w:val="008A2D55"/>
    <w:rsid w:val="008A3842"/>
    <w:rsid w:val="008A38CD"/>
    <w:rsid w:val="008A395D"/>
    <w:rsid w:val="008A3A23"/>
    <w:rsid w:val="008A4132"/>
    <w:rsid w:val="008A4507"/>
    <w:rsid w:val="008A50FC"/>
    <w:rsid w:val="008A5593"/>
    <w:rsid w:val="008A5DE8"/>
    <w:rsid w:val="008A5E5C"/>
    <w:rsid w:val="008A7C56"/>
    <w:rsid w:val="008B00B2"/>
    <w:rsid w:val="008B037A"/>
    <w:rsid w:val="008B040A"/>
    <w:rsid w:val="008B0595"/>
    <w:rsid w:val="008B08C4"/>
    <w:rsid w:val="008B1446"/>
    <w:rsid w:val="008B1DEE"/>
    <w:rsid w:val="008B1F2C"/>
    <w:rsid w:val="008B2B66"/>
    <w:rsid w:val="008B2C75"/>
    <w:rsid w:val="008B3191"/>
    <w:rsid w:val="008B42A9"/>
    <w:rsid w:val="008B49C2"/>
    <w:rsid w:val="008B4CDE"/>
    <w:rsid w:val="008B524D"/>
    <w:rsid w:val="008B54EE"/>
    <w:rsid w:val="008B5E02"/>
    <w:rsid w:val="008B5ECB"/>
    <w:rsid w:val="008B5ED9"/>
    <w:rsid w:val="008B6F93"/>
    <w:rsid w:val="008B72E4"/>
    <w:rsid w:val="008B7447"/>
    <w:rsid w:val="008B7899"/>
    <w:rsid w:val="008C0E8B"/>
    <w:rsid w:val="008C1410"/>
    <w:rsid w:val="008C21A5"/>
    <w:rsid w:val="008C24D8"/>
    <w:rsid w:val="008C33C7"/>
    <w:rsid w:val="008C4171"/>
    <w:rsid w:val="008C4AC8"/>
    <w:rsid w:val="008C4FC2"/>
    <w:rsid w:val="008C553B"/>
    <w:rsid w:val="008C5807"/>
    <w:rsid w:val="008C624F"/>
    <w:rsid w:val="008C6375"/>
    <w:rsid w:val="008C743B"/>
    <w:rsid w:val="008D0E1C"/>
    <w:rsid w:val="008D11C8"/>
    <w:rsid w:val="008D1279"/>
    <w:rsid w:val="008D177D"/>
    <w:rsid w:val="008D1E03"/>
    <w:rsid w:val="008D2C38"/>
    <w:rsid w:val="008D3083"/>
    <w:rsid w:val="008D35A2"/>
    <w:rsid w:val="008D3AE3"/>
    <w:rsid w:val="008D3DE1"/>
    <w:rsid w:val="008D3E5D"/>
    <w:rsid w:val="008D4712"/>
    <w:rsid w:val="008D5EFE"/>
    <w:rsid w:val="008D694B"/>
    <w:rsid w:val="008D6B0A"/>
    <w:rsid w:val="008D6CE7"/>
    <w:rsid w:val="008D6E4A"/>
    <w:rsid w:val="008D6E83"/>
    <w:rsid w:val="008D7063"/>
    <w:rsid w:val="008D7273"/>
    <w:rsid w:val="008D7D46"/>
    <w:rsid w:val="008E0131"/>
    <w:rsid w:val="008E04CC"/>
    <w:rsid w:val="008E0C77"/>
    <w:rsid w:val="008E0E2D"/>
    <w:rsid w:val="008E0EE5"/>
    <w:rsid w:val="008E12B9"/>
    <w:rsid w:val="008E182D"/>
    <w:rsid w:val="008E3302"/>
    <w:rsid w:val="008E461F"/>
    <w:rsid w:val="008E4F54"/>
    <w:rsid w:val="008E56EA"/>
    <w:rsid w:val="008E596F"/>
    <w:rsid w:val="008E6089"/>
    <w:rsid w:val="008E6127"/>
    <w:rsid w:val="008E68D4"/>
    <w:rsid w:val="008E6AC7"/>
    <w:rsid w:val="008E6E03"/>
    <w:rsid w:val="008E6FFF"/>
    <w:rsid w:val="008E7727"/>
    <w:rsid w:val="008F016D"/>
    <w:rsid w:val="008F0B9E"/>
    <w:rsid w:val="008F10B9"/>
    <w:rsid w:val="008F1213"/>
    <w:rsid w:val="008F1E54"/>
    <w:rsid w:val="008F1EAF"/>
    <w:rsid w:val="008F2037"/>
    <w:rsid w:val="008F2488"/>
    <w:rsid w:val="008F3265"/>
    <w:rsid w:val="008F34ED"/>
    <w:rsid w:val="008F44BA"/>
    <w:rsid w:val="008F4F42"/>
    <w:rsid w:val="008F5077"/>
    <w:rsid w:val="008F5CEF"/>
    <w:rsid w:val="008F656D"/>
    <w:rsid w:val="008F6FFF"/>
    <w:rsid w:val="008F73C1"/>
    <w:rsid w:val="008F7828"/>
    <w:rsid w:val="008F7EC8"/>
    <w:rsid w:val="0090024F"/>
    <w:rsid w:val="009007A2"/>
    <w:rsid w:val="00900D6C"/>
    <w:rsid w:val="00900FC1"/>
    <w:rsid w:val="00902221"/>
    <w:rsid w:val="00902452"/>
    <w:rsid w:val="00902677"/>
    <w:rsid w:val="00902989"/>
    <w:rsid w:val="00902D3E"/>
    <w:rsid w:val="00903135"/>
    <w:rsid w:val="009037C9"/>
    <w:rsid w:val="00904421"/>
    <w:rsid w:val="0090464A"/>
    <w:rsid w:val="0090469F"/>
    <w:rsid w:val="00904D22"/>
    <w:rsid w:val="00905737"/>
    <w:rsid w:val="00906595"/>
    <w:rsid w:val="009068FA"/>
    <w:rsid w:val="00906C59"/>
    <w:rsid w:val="00907E82"/>
    <w:rsid w:val="00907EE9"/>
    <w:rsid w:val="009104A0"/>
    <w:rsid w:val="0091091C"/>
    <w:rsid w:val="00910B43"/>
    <w:rsid w:val="00910EF8"/>
    <w:rsid w:val="00911126"/>
    <w:rsid w:val="00911302"/>
    <w:rsid w:val="00911450"/>
    <w:rsid w:val="00911679"/>
    <w:rsid w:val="009122A8"/>
    <w:rsid w:val="00912585"/>
    <w:rsid w:val="00913997"/>
    <w:rsid w:val="0091404C"/>
    <w:rsid w:val="00914660"/>
    <w:rsid w:val="00914BCE"/>
    <w:rsid w:val="00914F45"/>
    <w:rsid w:val="009162E5"/>
    <w:rsid w:val="009167FE"/>
    <w:rsid w:val="009168D2"/>
    <w:rsid w:val="009170EB"/>
    <w:rsid w:val="009172BB"/>
    <w:rsid w:val="009176C4"/>
    <w:rsid w:val="009177F1"/>
    <w:rsid w:val="0091789B"/>
    <w:rsid w:val="009178A6"/>
    <w:rsid w:val="00917C1D"/>
    <w:rsid w:val="009200F7"/>
    <w:rsid w:val="0092016E"/>
    <w:rsid w:val="009205B9"/>
    <w:rsid w:val="00921096"/>
    <w:rsid w:val="009210B9"/>
    <w:rsid w:val="009212E9"/>
    <w:rsid w:val="009214A0"/>
    <w:rsid w:val="009225FB"/>
    <w:rsid w:val="0092298B"/>
    <w:rsid w:val="00922E6D"/>
    <w:rsid w:val="009230DA"/>
    <w:rsid w:val="009235F4"/>
    <w:rsid w:val="00923F9D"/>
    <w:rsid w:val="00924CE9"/>
    <w:rsid w:val="00925133"/>
    <w:rsid w:val="00925E0D"/>
    <w:rsid w:val="00925FD5"/>
    <w:rsid w:val="0092626E"/>
    <w:rsid w:val="00926B90"/>
    <w:rsid w:val="00927679"/>
    <w:rsid w:val="009278CD"/>
    <w:rsid w:val="00927921"/>
    <w:rsid w:val="00927CAC"/>
    <w:rsid w:val="00927FAC"/>
    <w:rsid w:val="00930A23"/>
    <w:rsid w:val="00930ACD"/>
    <w:rsid w:val="00930C2B"/>
    <w:rsid w:val="00931527"/>
    <w:rsid w:val="00931E8A"/>
    <w:rsid w:val="00932709"/>
    <w:rsid w:val="00933091"/>
    <w:rsid w:val="0093361D"/>
    <w:rsid w:val="009342D2"/>
    <w:rsid w:val="00935077"/>
    <w:rsid w:val="00935150"/>
    <w:rsid w:val="0093522B"/>
    <w:rsid w:val="009353FE"/>
    <w:rsid w:val="00935B8E"/>
    <w:rsid w:val="00936575"/>
    <w:rsid w:val="00936D28"/>
    <w:rsid w:val="00936D3B"/>
    <w:rsid w:val="0093702B"/>
    <w:rsid w:val="009370F3"/>
    <w:rsid w:val="00937342"/>
    <w:rsid w:val="0093769B"/>
    <w:rsid w:val="009378A6"/>
    <w:rsid w:val="00937AB2"/>
    <w:rsid w:val="00937AE6"/>
    <w:rsid w:val="0094029D"/>
    <w:rsid w:val="00940982"/>
    <w:rsid w:val="00940B6C"/>
    <w:rsid w:val="00940BA5"/>
    <w:rsid w:val="00940C0E"/>
    <w:rsid w:val="00941405"/>
    <w:rsid w:val="00941702"/>
    <w:rsid w:val="00941E03"/>
    <w:rsid w:val="009425A5"/>
    <w:rsid w:val="00943502"/>
    <w:rsid w:val="00943602"/>
    <w:rsid w:val="00943B92"/>
    <w:rsid w:val="00943C8D"/>
    <w:rsid w:val="00943DFE"/>
    <w:rsid w:val="00943E6A"/>
    <w:rsid w:val="009440B4"/>
    <w:rsid w:val="009443AE"/>
    <w:rsid w:val="00944B37"/>
    <w:rsid w:val="00945285"/>
    <w:rsid w:val="0094578B"/>
    <w:rsid w:val="00945C73"/>
    <w:rsid w:val="00945D68"/>
    <w:rsid w:val="00945FC8"/>
    <w:rsid w:val="00946182"/>
    <w:rsid w:val="009463FE"/>
    <w:rsid w:val="00946A13"/>
    <w:rsid w:val="00946A26"/>
    <w:rsid w:val="00946DD1"/>
    <w:rsid w:val="00947574"/>
    <w:rsid w:val="00947700"/>
    <w:rsid w:val="00947CA0"/>
    <w:rsid w:val="00947EE5"/>
    <w:rsid w:val="009507E6"/>
    <w:rsid w:val="0095090C"/>
    <w:rsid w:val="00950C71"/>
    <w:rsid w:val="00951EB3"/>
    <w:rsid w:val="00952121"/>
    <w:rsid w:val="00952167"/>
    <w:rsid w:val="0095230A"/>
    <w:rsid w:val="00953469"/>
    <w:rsid w:val="00953CCC"/>
    <w:rsid w:val="00953D68"/>
    <w:rsid w:val="009541BF"/>
    <w:rsid w:val="009546AC"/>
    <w:rsid w:val="00954729"/>
    <w:rsid w:val="0095496C"/>
    <w:rsid w:val="00954B0C"/>
    <w:rsid w:val="00954B4A"/>
    <w:rsid w:val="00954BC8"/>
    <w:rsid w:val="00954FCF"/>
    <w:rsid w:val="009551E6"/>
    <w:rsid w:val="00955EFC"/>
    <w:rsid w:val="00956373"/>
    <w:rsid w:val="009563AE"/>
    <w:rsid w:val="009566B7"/>
    <w:rsid w:val="00957810"/>
    <w:rsid w:val="00957F31"/>
    <w:rsid w:val="00957F95"/>
    <w:rsid w:val="00960042"/>
    <w:rsid w:val="0096019E"/>
    <w:rsid w:val="00960596"/>
    <w:rsid w:val="00960627"/>
    <w:rsid w:val="00960793"/>
    <w:rsid w:val="00960BEC"/>
    <w:rsid w:val="009618A2"/>
    <w:rsid w:val="009618C8"/>
    <w:rsid w:val="009619F5"/>
    <w:rsid w:val="00961CB9"/>
    <w:rsid w:val="00962CAA"/>
    <w:rsid w:val="009631BE"/>
    <w:rsid w:val="00963414"/>
    <w:rsid w:val="0096356A"/>
    <w:rsid w:val="00963E4B"/>
    <w:rsid w:val="0096480D"/>
    <w:rsid w:val="0096488B"/>
    <w:rsid w:val="00964E0C"/>
    <w:rsid w:val="009655DC"/>
    <w:rsid w:val="00965806"/>
    <w:rsid w:val="009658E6"/>
    <w:rsid w:val="00965D0D"/>
    <w:rsid w:val="00965D73"/>
    <w:rsid w:val="0096604C"/>
    <w:rsid w:val="009661B0"/>
    <w:rsid w:val="009674FB"/>
    <w:rsid w:val="009675F0"/>
    <w:rsid w:val="00967D5A"/>
    <w:rsid w:val="00970E6D"/>
    <w:rsid w:val="009713CC"/>
    <w:rsid w:val="0097177E"/>
    <w:rsid w:val="00971804"/>
    <w:rsid w:val="0097229C"/>
    <w:rsid w:val="009728DC"/>
    <w:rsid w:val="00973B6A"/>
    <w:rsid w:val="009740AC"/>
    <w:rsid w:val="009749F4"/>
    <w:rsid w:val="00974DF8"/>
    <w:rsid w:val="00975192"/>
    <w:rsid w:val="009752B0"/>
    <w:rsid w:val="0097559E"/>
    <w:rsid w:val="009755C4"/>
    <w:rsid w:val="0097565E"/>
    <w:rsid w:val="00975679"/>
    <w:rsid w:val="00975D70"/>
    <w:rsid w:val="00977CEB"/>
    <w:rsid w:val="00980E57"/>
    <w:rsid w:val="00981621"/>
    <w:rsid w:val="00981EEA"/>
    <w:rsid w:val="00982173"/>
    <w:rsid w:val="00982794"/>
    <w:rsid w:val="00982BAF"/>
    <w:rsid w:val="00982E58"/>
    <w:rsid w:val="00982EF5"/>
    <w:rsid w:val="0098312E"/>
    <w:rsid w:val="009841C9"/>
    <w:rsid w:val="00984765"/>
    <w:rsid w:val="009849D2"/>
    <w:rsid w:val="00984D83"/>
    <w:rsid w:val="00985B6B"/>
    <w:rsid w:val="00985B81"/>
    <w:rsid w:val="00987107"/>
    <w:rsid w:val="0098726C"/>
    <w:rsid w:val="00987362"/>
    <w:rsid w:val="009878E1"/>
    <w:rsid w:val="00987D42"/>
    <w:rsid w:val="0099050E"/>
    <w:rsid w:val="00990550"/>
    <w:rsid w:val="00990815"/>
    <w:rsid w:val="00990859"/>
    <w:rsid w:val="00990F32"/>
    <w:rsid w:val="00991B73"/>
    <w:rsid w:val="00991BE9"/>
    <w:rsid w:val="00992176"/>
    <w:rsid w:val="00992F19"/>
    <w:rsid w:val="009933BC"/>
    <w:rsid w:val="00993512"/>
    <w:rsid w:val="00993ADA"/>
    <w:rsid w:val="009945E2"/>
    <w:rsid w:val="009953C9"/>
    <w:rsid w:val="00995FE2"/>
    <w:rsid w:val="00996938"/>
    <w:rsid w:val="00997026"/>
    <w:rsid w:val="009973B9"/>
    <w:rsid w:val="009976FA"/>
    <w:rsid w:val="00997745"/>
    <w:rsid w:val="00997FF0"/>
    <w:rsid w:val="009A0D67"/>
    <w:rsid w:val="009A1C17"/>
    <w:rsid w:val="009A1C5C"/>
    <w:rsid w:val="009A1DA3"/>
    <w:rsid w:val="009A1EAC"/>
    <w:rsid w:val="009A1F75"/>
    <w:rsid w:val="009A1F7B"/>
    <w:rsid w:val="009A3B6B"/>
    <w:rsid w:val="009A46F2"/>
    <w:rsid w:val="009A4B60"/>
    <w:rsid w:val="009A556B"/>
    <w:rsid w:val="009A57FB"/>
    <w:rsid w:val="009A6237"/>
    <w:rsid w:val="009A6870"/>
    <w:rsid w:val="009A6EAD"/>
    <w:rsid w:val="009A7768"/>
    <w:rsid w:val="009A7885"/>
    <w:rsid w:val="009A7CA1"/>
    <w:rsid w:val="009B08BD"/>
    <w:rsid w:val="009B0DBC"/>
    <w:rsid w:val="009B14F9"/>
    <w:rsid w:val="009B21EC"/>
    <w:rsid w:val="009B24A2"/>
    <w:rsid w:val="009B2EE5"/>
    <w:rsid w:val="009B3005"/>
    <w:rsid w:val="009B343E"/>
    <w:rsid w:val="009B4E93"/>
    <w:rsid w:val="009B4FDA"/>
    <w:rsid w:val="009B5B3C"/>
    <w:rsid w:val="009B62B3"/>
    <w:rsid w:val="009B654A"/>
    <w:rsid w:val="009B67D3"/>
    <w:rsid w:val="009B6B42"/>
    <w:rsid w:val="009C04D0"/>
    <w:rsid w:val="009C059B"/>
    <w:rsid w:val="009C065E"/>
    <w:rsid w:val="009C0E02"/>
    <w:rsid w:val="009C12CF"/>
    <w:rsid w:val="009C23E3"/>
    <w:rsid w:val="009C258D"/>
    <w:rsid w:val="009C2743"/>
    <w:rsid w:val="009C2D7F"/>
    <w:rsid w:val="009C2DF3"/>
    <w:rsid w:val="009C3401"/>
    <w:rsid w:val="009C3546"/>
    <w:rsid w:val="009C38D8"/>
    <w:rsid w:val="009C3967"/>
    <w:rsid w:val="009C4788"/>
    <w:rsid w:val="009C4A23"/>
    <w:rsid w:val="009C4AFB"/>
    <w:rsid w:val="009C4CD5"/>
    <w:rsid w:val="009C4D34"/>
    <w:rsid w:val="009C510B"/>
    <w:rsid w:val="009C5C36"/>
    <w:rsid w:val="009C6B02"/>
    <w:rsid w:val="009C6FE1"/>
    <w:rsid w:val="009C71B9"/>
    <w:rsid w:val="009C721F"/>
    <w:rsid w:val="009D0339"/>
    <w:rsid w:val="009D0924"/>
    <w:rsid w:val="009D12F0"/>
    <w:rsid w:val="009D1438"/>
    <w:rsid w:val="009D1DD0"/>
    <w:rsid w:val="009D216D"/>
    <w:rsid w:val="009D27DC"/>
    <w:rsid w:val="009D3225"/>
    <w:rsid w:val="009D390E"/>
    <w:rsid w:val="009D3DFE"/>
    <w:rsid w:val="009D4561"/>
    <w:rsid w:val="009D485D"/>
    <w:rsid w:val="009D4A58"/>
    <w:rsid w:val="009D4A70"/>
    <w:rsid w:val="009D4F96"/>
    <w:rsid w:val="009D567F"/>
    <w:rsid w:val="009D5C32"/>
    <w:rsid w:val="009D65F9"/>
    <w:rsid w:val="009D6B88"/>
    <w:rsid w:val="009D6C12"/>
    <w:rsid w:val="009D6C79"/>
    <w:rsid w:val="009D6CFB"/>
    <w:rsid w:val="009D7713"/>
    <w:rsid w:val="009D77FE"/>
    <w:rsid w:val="009D790F"/>
    <w:rsid w:val="009E0084"/>
    <w:rsid w:val="009E050F"/>
    <w:rsid w:val="009E05F3"/>
    <w:rsid w:val="009E173D"/>
    <w:rsid w:val="009E2064"/>
    <w:rsid w:val="009E243C"/>
    <w:rsid w:val="009E34F0"/>
    <w:rsid w:val="009E4421"/>
    <w:rsid w:val="009E458D"/>
    <w:rsid w:val="009E5698"/>
    <w:rsid w:val="009E5720"/>
    <w:rsid w:val="009E5D5B"/>
    <w:rsid w:val="009E69FD"/>
    <w:rsid w:val="009E6B53"/>
    <w:rsid w:val="009E6EC0"/>
    <w:rsid w:val="009F0738"/>
    <w:rsid w:val="009F0FC5"/>
    <w:rsid w:val="009F138C"/>
    <w:rsid w:val="009F13B3"/>
    <w:rsid w:val="009F1540"/>
    <w:rsid w:val="009F2460"/>
    <w:rsid w:val="009F2CEC"/>
    <w:rsid w:val="009F2D51"/>
    <w:rsid w:val="009F3002"/>
    <w:rsid w:val="009F3B11"/>
    <w:rsid w:val="009F4CFD"/>
    <w:rsid w:val="009F51A9"/>
    <w:rsid w:val="009F5372"/>
    <w:rsid w:val="009F5A06"/>
    <w:rsid w:val="009F5A9E"/>
    <w:rsid w:val="009F5B2B"/>
    <w:rsid w:val="009F5DAD"/>
    <w:rsid w:val="009F625E"/>
    <w:rsid w:val="009F6C6C"/>
    <w:rsid w:val="009F70CC"/>
    <w:rsid w:val="009F73D2"/>
    <w:rsid w:val="009F7C3D"/>
    <w:rsid w:val="00A001DE"/>
    <w:rsid w:val="00A00381"/>
    <w:rsid w:val="00A00BA3"/>
    <w:rsid w:val="00A00BCF"/>
    <w:rsid w:val="00A00D75"/>
    <w:rsid w:val="00A013B1"/>
    <w:rsid w:val="00A01C66"/>
    <w:rsid w:val="00A020FE"/>
    <w:rsid w:val="00A02DCE"/>
    <w:rsid w:val="00A03044"/>
    <w:rsid w:val="00A03B57"/>
    <w:rsid w:val="00A05922"/>
    <w:rsid w:val="00A059A6"/>
    <w:rsid w:val="00A05E9C"/>
    <w:rsid w:val="00A0763B"/>
    <w:rsid w:val="00A105B7"/>
    <w:rsid w:val="00A106B9"/>
    <w:rsid w:val="00A11432"/>
    <w:rsid w:val="00A11E8B"/>
    <w:rsid w:val="00A1280D"/>
    <w:rsid w:val="00A12D4D"/>
    <w:rsid w:val="00A13E81"/>
    <w:rsid w:val="00A1408B"/>
    <w:rsid w:val="00A149A8"/>
    <w:rsid w:val="00A14CD9"/>
    <w:rsid w:val="00A15047"/>
    <w:rsid w:val="00A151A4"/>
    <w:rsid w:val="00A156BE"/>
    <w:rsid w:val="00A15E80"/>
    <w:rsid w:val="00A17927"/>
    <w:rsid w:val="00A17BB1"/>
    <w:rsid w:val="00A17C6A"/>
    <w:rsid w:val="00A200B8"/>
    <w:rsid w:val="00A203FD"/>
    <w:rsid w:val="00A20443"/>
    <w:rsid w:val="00A20A6A"/>
    <w:rsid w:val="00A221C4"/>
    <w:rsid w:val="00A224D6"/>
    <w:rsid w:val="00A22EEA"/>
    <w:rsid w:val="00A23197"/>
    <w:rsid w:val="00A23D86"/>
    <w:rsid w:val="00A249B7"/>
    <w:rsid w:val="00A24DD1"/>
    <w:rsid w:val="00A251E9"/>
    <w:rsid w:val="00A25215"/>
    <w:rsid w:val="00A261D9"/>
    <w:rsid w:val="00A26A33"/>
    <w:rsid w:val="00A26C18"/>
    <w:rsid w:val="00A273BE"/>
    <w:rsid w:val="00A274B4"/>
    <w:rsid w:val="00A3064D"/>
    <w:rsid w:val="00A307D2"/>
    <w:rsid w:val="00A30A42"/>
    <w:rsid w:val="00A31081"/>
    <w:rsid w:val="00A311F4"/>
    <w:rsid w:val="00A31D87"/>
    <w:rsid w:val="00A32053"/>
    <w:rsid w:val="00A32B88"/>
    <w:rsid w:val="00A33829"/>
    <w:rsid w:val="00A35125"/>
    <w:rsid w:val="00A352BF"/>
    <w:rsid w:val="00A354AC"/>
    <w:rsid w:val="00A35F9D"/>
    <w:rsid w:val="00A36673"/>
    <w:rsid w:val="00A36C6C"/>
    <w:rsid w:val="00A36D91"/>
    <w:rsid w:val="00A36E88"/>
    <w:rsid w:val="00A370D7"/>
    <w:rsid w:val="00A3717B"/>
    <w:rsid w:val="00A376AB"/>
    <w:rsid w:val="00A378B4"/>
    <w:rsid w:val="00A40C91"/>
    <w:rsid w:val="00A40E96"/>
    <w:rsid w:val="00A41448"/>
    <w:rsid w:val="00A422CC"/>
    <w:rsid w:val="00A42642"/>
    <w:rsid w:val="00A4283A"/>
    <w:rsid w:val="00A42B13"/>
    <w:rsid w:val="00A42FE4"/>
    <w:rsid w:val="00A43E8E"/>
    <w:rsid w:val="00A4428D"/>
    <w:rsid w:val="00A444DA"/>
    <w:rsid w:val="00A4504C"/>
    <w:rsid w:val="00A4509A"/>
    <w:rsid w:val="00A45A90"/>
    <w:rsid w:val="00A462C1"/>
    <w:rsid w:val="00A47C0E"/>
    <w:rsid w:val="00A502B7"/>
    <w:rsid w:val="00A5032F"/>
    <w:rsid w:val="00A52B22"/>
    <w:rsid w:val="00A53BBF"/>
    <w:rsid w:val="00A53D96"/>
    <w:rsid w:val="00A541FD"/>
    <w:rsid w:val="00A544D6"/>
    <w:rsid w:val="00A54CC5"/>
    <w:rsid w:val="00A553EF"/>
    <w:rsid w:val="00A5543F"/>
    <w:rsid w:val="00A561FF"/>
    <w:rsid w:val="00A56993"/>
    <w:rsid w:val="00A56AF6"/>
    <w:rsid w:val="00A56B12"/>
    <w:rsid w:val="00A56CC3"/>
    <w:rsid w:val="00A600C7"/>
    <w:rsid w:val="00A603AB"/>
    <w:rsid w:val="00A60711"/>
    <w:rsid w:val="00A609DA"/>
    <w:rsid w:val="00A60BB3"/>
    <w:rsid w:val="00A622EB"/>
    <w:rsid w:val="00A62AEC"/>
    <w:rsid w:val="00A62F16"/>
    <w:rsid w:val="00A6349D"/>
    <w:rsid w:val="00A63AEE"/>
    <w:rsid w:val="00A63BED"/>
    <w:rsid w:val="00A6458C"/>
    <w:rsid w:val="00A64C63"/>
    <w:rsid w:val="00A661D8"/>
    <w:rsid w:val="00A666D3"/>
    <w:rsid w:val="00A66EF1"/>
    <w:rsid w:val="00A670F2"/>
    <w:rsid w:val="00A67195"/>
    <w:rsid w:val="00A67C81"/>
    <w:rsid w:val="00A717DE"/>
    <w:rsid w:val="00A7184F"/>
    <w:rsid w:val="00A72690"/>
    <w:rsid w:val="00A727D1"/>
    <w:rsid w:val="00A72C9D"/>
    <w:rsid w:val="00A73E12"/>
    <w:rsid w:val="00A7410E"/>
    <w:rsid w:val="00A742C8"/>
    <w:rsid w:val="00A744B0"/>
    <w:rsid w:val="00A745FD"/>
    <w:rsid w:val="00A747D2"/>
    <w:rsid w:val="00A74CD4"/>
    <w:rsid w:val="00A756FF"/>
    <w:rsid w:val="00A75789"/>
    <w:rsid w:val="00A75F25"/>
    <w:rsid w:val="00A76A3E"/>
    <w:rsid w:val="00A76F73"/>
    <w:rsid w:val="00A77AC0"/>
    <w:rsid w:val="00A77DED"/>
    <w:rsid w:val="00A8046B"/>
    <w:rsid w:val="00A804BE"/>
    <w:rsid w:val="00A80764"/>
    <w:rsid w:val="00A80D0C"/>
    <w:rsid w:val="00A8302D"/>
    <w:rsid w:val="00A836A7"/>
    <w:rsid w:val="00A83F7E"/>
    <w:rsid w:val="00A843CF"/>
    <w:rsid w:val="00A84870"/>
    <w:rsid w:val="00A84E3E"/>
    <w:rsid w:val="00A84FC6"/>
    <w:rsid w:val="00A8601D"/>
    <w:rsid w:val="00A8620E"/>
    <w:rsid w:val="00A8666E"/>
    <w:rsid w:val="00A87242"/>
    <w:rsid w:val="00A87949"/>
    <w:rsid w:val="00A87A2F"/>
    <w:rsid w:val="00A87ECA"/>
    <w:rsid w:val="00A90893"/>
    <w:rsid w:val="00A914F5"/>
    <w:rsid w:val="00A91D4D"/>
    <w:rsid w:val="00A92878"/>
    <w:rsid w:val="00A92B60"/>
    <w:rsid w:val="00A92CF8"/>
    <w:rsid w:val="00A9323F"/>
    <w:rsid w:val="00A937B8"/>
    <w:rsid w:val="00A9468C"/>
    <w:rsid w:val="00A94FB9"/>
    <w:rsid w:val="00A96775"/>
    <w:rsid w:val="00A977FB"/>
    <w:rsid w:val="00A97B57"/>
    <w:rsid w:val="00A97E21"/>
    <w:rsid w:val="00AA0E1E"/>
    <w:rsid w:val="00AA0FC7"/>
    <w:rsid w:val="00AA2454"/>
    <w:rsid w:val="00AA2475"/>
    <w:rsid w:val="00AA2CAB"/>
    <w:rsid w:val="00AA2DE2"/>
    <w:rsid w:val="00AA37DA"/>
    <w:rsid w:val="00AA3A45"/>
    <w:rsid w:val="00AA3BB8"/>
    <w:rsid w:val="00AA440D"/>
    <w:rsid w:val="00AA481D"/>
    <w:rsid w:val="00AA5933"/>
    <w:rsid w:val="00AA5E68"/>
    <w:rsid w:val="00AA6340"/>
    <w:rsid w:val="00AA6461"/>
    <w:rsid w:val="00AA6F55"/>
    <w:rsid w:val="00AA7BD4"/>
    <w:rsid w:val="00AB000A"/>
    <w:rsid w:val="00AB0445"/>
    <w:rsid w:val="00AB088C"/>
    <w:rsid w:val="00AB0DA7"/>
    <w:rsid w:val="00AB1120"/>
    <w:rsid w:val="00AB18B9"/>
    <w:rsid w:val="00AB1D59"/>
    <w:rsid w:val="00AB22A7"/>
    <w:rsid w:val="00AB2F07"/>
    <w:rsid w:val="00AB4086"/>
    <w:rsid w:val="00AB4455"/>
    <w:rsid w:val="00AB50AE"/>
    <w:rsid w:val="00AB53FC"/>
    <w:rsid w:val="00AB5565"/>
    <w:rsid w:val="00AB5986"/>
    <w:rsid w:val="00AB60B0"/>
    <w:rsid w:val="00AB6C41"/>
    <w:rsid w:val="00AB7378"/>
    <w:rsid w:val="00AB78AD"/>
    <w:rsid w:val="00AC0D2A"/>
    <w:rsid w:val="00AC0D36"/>
    <w:rsid w:val="00AC1B5F"/>
    <w:rsid w:val="00AC1C69"/>
    <w:rsid w:val="00AC39AD"/>
    <w:rsid w:val="00AC43B7"/>
    <w:rsid w:val="00AC4B19"/>
    <w:rsid w:val="00AC4FC5"/>
    <w:rsid w:val="00AC500B"/>
    <w:rsid w:val="00AC50AB"/>
    <w:rsid w:val="00AC599C"/>
    <w:rsid w:val="00AC5B1B"/>
    <w:rsid w:val="00AC6DD6"/>
    <w:rsid w:val="00AD0B4D"/>
    <w:rsid w:val="00AD17B9"/>
    <w:rsid w:val="00AD1DBE"/>
    <w:rsid w:val="00AD21AB"/>
    <w:rsid w:val="00AD289B"/>
    <w:rsid w:val="00AD28C6"/>
    <w:rsid w:val="00AD29C9"/>
    <w:rsid w:val="00AD3345"/>
    <w:rsid w:val="00AD37DF"/>
    <w:rsid w:val="00AD3E7A"/>
    <w:rsid w:val="00AD52E6"/>
    <w:rsid w:val="00AD5E8D"/>
    <w:rsid w:val="00AD5EA6"/>
    <w:rsid w:val="00AD6A9A"/>
    <w:rsid w:val="00AD6D33"/>
    <w:rsid w:val="00AD6D64"/>
    <w:rsid w:val="00AD7118"/>
    <w:rsid w:val="00AD736F"/>
    <w:rsid w:val="00AE073A"/>
    <w:rsid w:val="00AE0792"/>
    <w:rsid w:val="00AE1890"/>
    <w:rsid w:val="00AE1C21"/>
    <w:rsid w:val="00AE2816"/>
    <w:rsid w:val="00AE3234"/>
    <w:rsid w:val="00AE36F4"/>
    <w:rsid w:val="00AE3A7D"/>
    <w:rsid w:val="00AE45EC"/>
    <w:rsid w:val="00AE48F3"/>
    <w:rsid w:val="00AE4955"/>
    <w:rsid w:val="00AE4E82"/>
    <w:rsid w:val="00AE4EBE"/>
    <w:rsid w:val="00AE542B"/>
    <w:rsid w:val="00AE6383"/>
    <w:rsid w:val="00AE7803"/>
    <w:rsid w:val="00AE7BA9"/>
    <w:rsid w:val="00AE7E41"/>
    <w:rsid w:val="00AF026A"/>
    <w:rsid w:val="00AF0E8A"/>
    <w:rsid w:val="00AF1806"/>
    <w:rsid w:val="00AF29BA"/>
    <w:rsid w:val="00AF2A1A"/>
    <w:rsid w:val="00AF3CC5"/>
    <w:rsid w:val="00AF47AA"/>
    <w:rsid w:val="00AF4FE4"/>
    <w:rsid w:val="00AF514A"/>
    <w:rsid w:val="00AF6037"/>
    <w:rsid w:val="00AF62A3"/>
    <w:rsid w:val="00AF690F"/>
    <w:rsid w:val="00AF710C"/>
    <w:rsid w:val="00AF7B46"/>
    <w:rsid w:val="00AF7CC4"/>
    <w:rsid w:val="00B00BFC"/>
    <w:rsid w:val="00B00F5C"/>
    <w:rsid w:val="00B01258"/>
    <w:rsid w:val="00B01262"/>
    <w:rsid w:val="00B01380"/>
    <w:rsid w:val="00B01411"/>
    <w:rsid w:val="00B0144D"/>
    <w:rsid w:val="00B0192D"/>
    <w:rsid w:val="00B01E23"/>
    <w:rsid w:val="00B0200F"/>
    <w:rsid w:val="00B02246"/>
    <w:rsid w:val="00B028DE"/>
    <w:rsid w:val="00B02B64"/>
    <w:rsid w:val="00B038AE"/>
    <w:rsid w:val="00B03C64"/>
    <w:rsid w:val="00B0466B"/>
    <w:rsid w:val="00B048F9"/>
    <w:rsid w:val="00B04963"/>
    <w:rsid w:val="00B04A4C"/>
    <w:rsid w:val="00B04FDC"/>
    <w:rsid w:val="00B055BE"/>
    <w:rsid w:val="00B07873"/>
    <w:rsid w:val="00B07D05"/>
    <w:rsid w:val="00B07D91"/>
    <w:rsid w:val="00B07E24"/>
    <w:rsid w:val="00B10119"/>
    <w:rsid w:val="00B10480"/>
    <w:rsid w:val="00B113F4"/>
    <w:rsid w:val="00B1151E"/>
    <w:rsid w:val="00B11694"/>
    <w:rsid w:val="00B11C10"/>
    <w:rsid w:val="00B12207"/>
    <w:rsid w:val="00B12254"/>
    <w:rsid w:val="00B124A0"/>
    <w:rsid w:val="00B139C2"/>
    <w:rsid w:val="00B13E09"/>
    <w:rsid w:val="00B13FBE"/>
    <w:rsid w:val="00B1406D"/>
    <w:rsid w:val="00B156ED"/>
    <w:rsid w:val="00B15AB4"/>
    <w:rsid w:val="00B15B1B"/>
    <w:rsid w:val="00B15CC1"/>
    <w:rsid w:val="00B160EF"/>
    <w:rsid w:val="00B16664"/>
    <w:rsid w:val="00B1667F"/>
    <w:rsid w:val="00B166F3"/>
    <w:rsid w:val="00B16F60"/>
    <w:rsid w:val="00B20573"/>
    <w:rsid w:val="00B21201"/>
    <w:rsid w:val="00B21D23"/>
    <w:rsid w:val="00B220AC"/>
    <w:rsid w:val="00B222DB"/>
    <w:rsid w:val="00B22EAB"/>
    <w:rsid w:val="00B23434"/>
    <w:rsid w:val="00B23D64"/>
    <w:rsid w:val="00B24CD3"/>
    <w:rsid w:val="00B25843"/>
    <w:rsid w:val="00B25C37"/>
    <w:rsid w:val="00B25D27"/>
    <w:rsid w:val="00B26A96"/>
    <w:rsid w:val="00B2733B"/>
    <w:rsid w:val="00B27E2D"/>
    <w:rsid w:val="00B27F36"/>
    <w:rsid w:val="00B27F97"/>
    <w:rsid w:val="00B3102D"/>
    <w:rsid w:val="00B31799"/>
    <w:rsid w:val="00B317F7"/>
    <w:rsid w:val="00B32105"/>
    <w:rsid w:val="00B322E8"/>
    <w:rsid w:val="00B327FA"/>
    <w:rsid w:val="00B32E70"/>
    <w:rsid w:val="00B33596"/>
    <w:rsid w:val="00B336CE"/>
    <w:rsid w:val="00B3371E"/>
    <w:rsid w:val="00B33845"/>
    <w:rsid w:val="00B338C0"/>
    <w:rsid w:val="00B34113"/>
    <w:rsid w:val="00B3441F"/>
    <w:rsid w:val="00B3547E"/>
    <w:rsid w:val="00B358D8"/>
    <w:rsid w:val="00B35B09"/>
    <w:rsid w:val="00B3637B"/>
    <w:rsid w:val="00B365AA"/>
    <w:rsid w:val="00B366E8"/>
    <w:rsid w:val="00B3732D"/>
    <w:rsid w:val="00B40147"/>
    <w:rsid w:val="00B4023C"/>
    <w:rsid w:val="00B4045B"/>
    <w:rsid w:val="00B41375"/>
    <w:rsid w:val="00B41A18"/>
    <w:rsid w:val="00B423ED"/>
    <w:rsid w:val="00B4254D"/>
    <w:rsid w:val="00B4270E"/>
    <w:rsid w:val="00B4308A"/>
    <w:rsid w:val="00B43349"/>
    <w:rsid w:val="00B43461"/>
    <w:rsid w:val="00B4354A"/>
    <w:rsid w:val="00B44032"/>
    <w:rsid w:val="00B44378"/>
    <w:rsid w:val="00B4441E"/>
    <w:rsid w:val="00B44595"/>
    <w:rsid w:val="00B447C5"/>
    <w:rsid w:val="00B449F5"/>
    <w:rsid w:val="00B44B86"/>
    <w:rsid w:val="00B45AF5"/>
    <w:rsid w:val="00B46619"/>
    <w:rsid w:val="00B502A5"/>
    <w:rsid w:val="00B50758"/>
    <w:rsid w:val="00B507F0"/>
    <w:rsid w:val="00B50BAE"/>
    <w:rsid w:val="00B524BE"/>
    <w:rsid w:val="00B52584"/>
    <w:rsid w:val="00B53885"/>
    <w:rsid w:val="00B53A52"/>
    <w:rsid w:val="00B53D28"/>
    <w:rsid w:val="00B54091"/>
    <w:rsid w:val="00B54478"/>
    <w:rsid w:val="00B54FDD"/>
    <w:rsid w:val="00B559E8"/>
    <w:rsid w:val="00B55ADF"/>
    <w:rsid w:val="00B55B42"/>
    <w:rsid w:val="00B55C8A"/>
    <w:rsid w:val="00B5686F"/>
    <w:rsid w:val="00B56F8D"/>
    <w:rsid w:val="00B57866"/>
    <w:rsid w:val="00B57996"/>
    <w:rsid w:val="00B57B48"/>
    <w:rsid w:val="00B57B7D"/>
    <w:rsid w:val="00B60290"/>
    <w:rsid w:val="00B60565"/>
    <w:rsid w:val="00B608FB"/>
    <w:rsid w:val="00B60F85"/>
    <w:rsid w:val="00B614E4"/>
    <w:rsid w:val="00B61C67"/>
    <w:rsid w:val="00B61D13"/>
    <w:rsid w:val="00B629FD"/>
    <w:rsid w:val="00B63F6D"/>
    <w:rsid w:val="00B6436C"/>
    <w:rsid w:val="00B6437C"/>
    <w:rsid w:val="00B648A8"/>
    <w:rsid w:val="00B65A45"/>
    <w:rsid w:val="00B65F74"/>
    <w:rsid w:val="00B6603E"/>
    <w:rsid w:val="00B6693F"/>
    <w:rsid w:val="00B674B6"/>
    <w:rsid w:val="00B67507"/>
    <w:rsid w:val="00B67767"/>
    <w:rsid w:val="00B70EA2"/>
    <w:rsid w:val="00B71654"/>
    <w:rsid w:val="00B71DA8"/>
    <w:rsid w:val="00B72700"/>
    <w:rsid w:val="00B72D1F"/>
    <w:rsid w:val="00B72D2D"/>
    <w:rsid w:val="00B73969"/>
    <w:rsid w:val="00B74896"/>
    <w:rsid w:val="00B75037"/>
    <w:rsid w:val="00B75841"/>
    <w:rsid w:val="00B75863"/>
    <w:rsid w:val="00B75B58"/>
    <w:rsid w:val="00B7643D"/>
    <w:rsid w:val="00B768EA"/>
    <w:rsid w:val="00B76906"/>
    <w:rsid w:val="00B76A73"/>
    <w:rsid w:val="00B76B28"/>
    <w:rsid w:val="00B80076"/>
    <w:rsid w:val="00B806D2"/>
    <w:rsid w:val="00B816EA"/>
    <w:rsid w:val="00B8183E"/>
    <w:rsid w:val="00B81DD6"/>
    <w:rsid w:val="00B82552"/>
    <w:rsid w:val="00B82D0A"/>
    <w:rsid w:val="00B82ED6"/>
    <w:rsid w:val="00B831F1"/>
    <w:rsid w:val="00B842D0"/>
    <w:rsid w:val="00B84BCA"/>
    <w:rsid w:val="00B85969"/>
    <w:rsid w:val="00B85B57"/>
    <w:rsid w:val="00B862CC"/>
    <w:rsid w:val="00B8657F"/>
    <w:rsid w:val="00B86605"/>
    <w:rsid w:val="00B86DD5"/>
    <w:rsid w:val="00B8771C"/>
    <w:rsid w:val="00B90339"/>
    <w:rsid w:val="00B9096F"/>
    <w:rsid w:val="00B90B4D"/>
    <w:rsid w:val="00B90F05"/>
    <w:rsid w:val="00B91060"/>
    <w:rsid w:val="00B9115B"/>
    <w:rsid w:val="00B9134B"/>
    <w:rsid w:val="00B9164C"/>
    <w:rsid w:val="00B91D5A"/>
    <w:rsid w:val="00B91D72"/>
    <w:rsid w:val="00B92D42"/>
    <w:rsid w:val="00B932FB"/>
    <w:rsid w:val="00B934C8"/>
    <w:rsid w:val="00B9375B"/>
    <w:rsid w:val="00B93BF8"/>
    <w:rsid w:val="00B93E3D"/>
    <w:rsid w:val="00B93F09"/>
    <w:rsid w:val="00B93F22"/>
    <w:rsid w:val="00B94412"/>
    <w:rsid w:val="00B9447D"/>
    <w:rsid w:val="00B94495"/>
    <w:rsid w:val="00B94845"/>
    <w:rsid w:val="00B951E5"/>
    <w:rsid w:val="00B95809"/>
    <w:rsid w:val="00B95D03"/>
    <w:rsid w:val="00B95E03"/>
    <w:rsid w:val="00B96076"/>
    <w:rsid w:val="00B961A6"/>
    <w:rsid w:val="00B962A2"/>
    <w:rsid w:val="00B96A89"/>
    <w:rsid w:val="00B96B49"/>
    <w:rsid w:val="00B9730B"/>
    <w:rsid w:val="00BA0284"/>
    <w:rsid w:val="00BA02DB"/>
    <w:rsid w:val="00BA02FB"/>
    <w:rsid w:val="00BA0852"/>
    <w:rsid w:val="00BA17AC"/>
    <w:rsid w:val="00BA1859"/>
    <w:rsid w:val="00BA1A59"/>
    <w:rsid w:val="00BA1D8D"/>
    <w:rsid w:val="00BA206F"/>
    <w:rsid w:val="00BA22EA"/>
    <w:rsid w:val="00BA2685"/>
    <w:rsid w:val="00BA28DF"/>
    <w:rsid w:val="00BA2B84"/>
    <w:rsid w:val="00BA3CC2"/>
    <w:rsid w:val="00BA4053"/>
    <w:rsid w:val="00BA4739"/>
    <w:rsid w:val="00BA4AFF"/>
    <w:rsid w:val="00BA4B33"/>
    <w:rsid w:val="00BA4D89"/>
    <w:rsid w:val="00BA5BB5"/>
    <w:rsid w:val="00BA60D6"/>
    <w:rsid w:val="00BA64F8"/>
    <w:rsid w:val="00BA702D"/>
    <w:rsid w:val="00BA713B"/>
    <w:rsid w:val="00BB003A"/>
    <w:rsid w:val="00BB0736"/>
    <w:rsid w:val="00BB1275"/>
    <w:rsid w:val="00BB184E"/>
    <w:rsid w:val="00BB2826"/>
    <w:rsid w:val="00BB2A51"/>
    <w:rsid w:val="00BB38B7"/>
    <w:rsid w:val="00BB4044"/>
    <w:rsid w:val="00BB46E6"/>
    <w:rsid w:val="00BB4C12"/>
    <w:rsid w:val="00BB4C9E"/>
    <w:rsid w:val="00BB5FF9"/>
    <w:rsid w:val="00BB69CB"/>
    <w:rsid w:val="00BB764B"/>
    <w:rsid w:val="00BB79D4"/>
    <w:rsid w:val="00BB7A31"/>
    <w:rsid w:val="00BB7B2A"/>
    <w:rsid w:val="00BC03B4"/>
    <w:rsid w:val="00BC0AA7"/>
    <w:rsid w:val="00BC0D37"/>
    <w:rsid w:val="00BC1AB0"/>
    <w:rsid w:val="00BC201E"/>
    <w:rsid w:val="00BC228D"/>
    <w:rsid w:val="00BC2BB6"/>
    <w:rsid w:val="00BC2C5A"/>
    <w:rsid w:val="00BC34DE"/>
    <w:rsid w:val="00BC3711"/>
    <w:rsid w:val="00BC40B6"/>
    <w:rsid w:val="00BC40C0"/>
    <w:rsid w:val="00BC446A"/>
    <w:rsid w:val="00BC44B6"/>
    <w:rsid w:val="00BC4BCE"/>
    <w:rsid w:val="00BC5D39"/>
    <w:rsid w:val="00BC602B"/>
    <w:rsid w:val="00BC6686"/>
    <w:rsid w:val="00BC6689"/>
    <w:rsid w:val="00BC6DCB"/>
    <w:rsid w:val="00BC75CB"/>
    <w:rsid w:val="00BC79D1"/>
    <w:rsid w:val="00BC7D94"/>
    <w:rsid w:val="00BD0E03"/>
    <w:rsid w:val="00BD2686"/>
    <w:rsid w:val="00BD28DE"/>
    <w:rsid w:val="00BD2AB6"/>
    <w:rsid w:val="00BD2C0B"/>
    <w:rsid w:val="00BD2FFF"/>
    <w:rsid w:val="00BD3459"/>
    <w:rsid w:val="00BD3786"/>
    <w:rsid w:val="00BD3E2E"/>
    <w:rsid w:val="00BD441A"/>
    <w:rsid w:val="00BD46DE"/>
    <w:rsid w:val="00BD4AFD"/>
    <w:rsid w:val="00BD51BE"/>
    <w:rsid w:val="00BD51C4"/>
    <w:rsid w:val="00BD6EED"/>
    <w:rsid w:val="00BD710E"/>
    <w:rsid w:val="00BD7AE2"/>
    <w:rsid w:val="00BD7DCA"/>
    <w:rsid w:val="00BE0179"/>
    <w:rsid w:val="00BE019C"/>
    <w:rsid w:val="00BE0617"/>
    <w:rsid w:val="00BE0694"/>
    <w:rsid w:val="00BE093B"/>
    <w:rsid w:val="00BE0EC0"/>
    <w:rsid w:val="00BE1250"/>
    <w:rsid w:val="00BE1CE9"/>
    <w:rsid w:val="00BE24FA"/>
    <w:rsid w:val="00BE2932"/>
    <w:rsid w:val="00BE2E89"/>
    <w:rsid w:val="00BE3D56"/>
    <w:rsid w:val="00BE5255"/>
    <w:rsid w:val="00BE5B86"/>
    <w:rsid w:val="00BE5BE8"/>
    <w:rsid w:val="00BE610D"/>
    <w:rsid w:val="00BE7A88"/>
    <w:rsid w:val="00BF0542"/>
    <w:rsid w:val="00BF0652"/>
    <w:rsid w:val="00BF1280"/>
    <w:rsid w:val="00BF1318"/>
    <w:rsid w:val="00BF15CA"/>
    <w:rsid w:val="00BF1C8C"/>
    <w:rsid w:val="00BF1F29"/>
    <w:rsid w:val="00BF229F"/>
    <w:rsid w:val="00BF3FFC"/>
    <w:rsid w:val="00BF458F"/>
    <w:rsid w:val="00BF4FE5"/>
    <w:rsid w:val="00BF53DF"/>
    <w:rsid w:val="00BF6094"/>
    <w:rsid w:val="00BF610F"/>
    <w:rsid w:val="00BF6C18"/>
    <w:rsid w:val="00BF7983"/>
    <w:rsid w:val="00BF7C6D"/>
    <w:rsid w:val="00BF7F5D"/>
    <w:rsid w:val="00C00CB2"/>
    <w:rsid w:val="00C00E2C"/>
    <w:rsid w:val="00C00F39"/>
    <w:rsid w:val="00C0143E"/>
    <w:rsid w:val="00C014AA"/>
    <w:rsid w:val="00C01DD3"/>
    <w:rsid w:val="00C030AB"/>
    <w:rsid w:val="00C033BE"/>
    <w:rsid w:val="00C0370C"/>
    <w:rsid w:val="00C03B36"/>
    <w:rsid w:val="00C03E50"/>
    <w:rsid w:val="00C03F3F"/>
    <w:rsid w:val="00C03FB3"/>
    <w:rsid w:val="00C04566"/>
    <w:rsid w:val="00C06174"/>
    <w:rsid w:val="00C06D38"/>
    <w:rsid w:val="00C073D5"/>
    <w:rsid w:val="00C07992"/>
    <w:rsid w:val="00C07B15"/>
    <w:rsid w:val="00C07C84"/>
    <w:rsid w:val="00C11388"/>
    <w:rsid w:val="00C11D0A"/>
    <w:rsid w:val="00C11E3E"/>
    <w:rsid w:val="00C121A3"/>
    <w:rsid w:val="00C1230B"/>
    <w:rsid w:val="00C129BB"/>
    <w:rsid w:val="00C12ADC"/>
    <w:rsid w:val="00C12DC2"/>
    <w:rsid w:val="00C13662"/>
    <w:rsid w:val="00C14247"/>
    <w:rsid w:val="00C143EA"/>
    <w:rsid w:val="00C145B9"/>
    <w:rsid w:val="00C15111"/>
    <w:rsid w:val="00C151D9"/>
    <w:rsid w:val="00C154FB"/>
    <w:rsid w:val="00C15522"/>
    <w:rsid w:val="00C156E8"/>
    <w:rsid w:val="00C1576D"/>
    <w:rsid w:val="00C16243"/>
    <w:rsid w:val="00C16775"/>
    <w:rsid w:val="00C1715C"/>
    <w:rsid w:val="00C20A59"/>
    <w:rsid w:val="00C20ACB"/>
    <w:rsid w:val="00C213AA"/>
    <w:rsid w:val="00C21935"/>
    <w:rsid w:val="00C22065"/>
    <w:rsid w:val="00C221D4"/>
    <w:rsid w:val="00C223F4"/>
    <w:rsid w:val="00C2277D"/>
    <w:rsid w:val="00C2279E"/>
    <w:rsid w:val="00C233F2"/>
    <w:rsid w:val="00C239DB"/>
    <w:rsid w:val="00C249DA"/>
    <w:rsid w:val="00C25C7D"/>
    <w:rsid w:val="00C25D5C"/>
    <w:rsid w:val="00C25DB1"/>
    <w:rsid w:val="00C25E90"/>
    <w:rsid w:val="00C274D5"/>
    <w:rsid w:val="00C2755B"/>
    <w:rsid w:val="00C27E10"/>
    <w:rsid w:val="00C27E5F"/>
    <w:rsid w:val="00C27E60"/>
    <w:rsid w:val="00C30013"/>
    <w:rsid w:val="00C30434"/>
    <w:rsid w:val="00C306A7"/>
    <w:rsid w:val="00C30BE0"/>
    <w:rsid w:val="00C317FB"/>
    <w:rsid w:val="00C31FA0"/>
    <w:rsid w:val="00C32660"/>
    <w:rsid w:val="00C3273F"/>
    <w:rsid w:val="00C33222"/>
    <w:rsid w:val="00C3346F"/>
    <w:rsid w:val="00C3413E"/>
    <w:rsid w:val="00C34767"/>
    <w:rsid w:val="00C352A9"/>
    <w:rsid w:val="00C35EFF"/>
    <w:rsid w:val="00C36F2A"/>
    <w:rsid w:val="00C36F70"/>
    <w:rsid w:val="00C36FF9"/>
    <w:rsid w:val="00C374C4"/>
    <w:rsid w:val="00C377CE"/>
    <w:rsid w:val="00C37810"/>
    <w:rsid w:val="00C401EC"/>
    <w:rsid w:val="00C40D16"/>
    <w:rsid w:val="00C40D75"/>
    <w:rsid w:val="00C417F8"/>
    <w:rsid w:val="00C41CAD"/>
    <w:rsid w:val="00C41DF1"/>
    <w:rsid w:val="00C420F4"/>
    <w:rsid w:val="00C42266"/>
    <w:rsid w:val="00C42A7D"/>
    <w:rsid w:val="00C4330F"/>
    <w:rsid w:val="00C434AD"/>
    <w:rsid w:val="00C43522"/>
    <w:rsid w:val="00C43729"/>
    <w:rsid w:val="00C4374A"/>
    <w:rsid w:val="00C43782"/>
    <w:rsid w:val="00C43E69"/>
    <w:rsid w:val="00C444D8"/>
    <w:rsid w:val="00C44751"/>
    <w:rsid w:val="00C44D4C"/>
    <w:rsid w:val="00C44D52"/>
    <w:rsid w:val="00C451E5"/>
    <w:rsid w:val="00C452C6"/>
    <w:rsid w:val="00C45710"/>
    <w:rsid w:val="00C45C12"/>
    <w:rsid w:val="00C45E96"/>
    <w:rsid w:val="00C464DB"/>
    <w:rsid w:val="00C46E56"/>
    <w:rsid w:val="00C46EB2"/>
    <w:rsid w:val="00C4708F"/>
    <w:rsid w:val="00C50874"/>
    <w:rsid w:val="00C50BB3"/>
    <w:rsid w:val="00C5136E"/>
    <w:rsid w:val="00C513A9"/>
    <w:rsid w:val="00C51A61"/>
    <w:rsid w:val="00C5288A"/>
    <w:rsid w:val="00C533DC"/>
    <w:rsid w:val="00C53716"/>
    <w:rsid w:val="00C540AC"/>
    <w:rsid w:val="00C547A4"/>
    <w:rsid w:val="00C54BC6"/>
    <w:rsid w:val="00C55897"/>
    <w:rsid w:val="00C55A11"/>
    <w:rsid w:val="00C55B28"/>
    <w:rsid w:val="00C56303"/>
    <w:rsid w:val="00C5649D"/>
    <w:rsid w:val="00C57021"/>
    <w:rsid w:val="00C57438"/>
    <w:rsid w:val="00C57519"/>
    <w:rsid w:val="00C57A1A"/>
    <w:rsid w:val="00C57AE2"/>
    <w:rsid w:val="00C57E31"/>
    <w:rsid w:val="00C62D07"/>
    <w:rsid w:val="00C64F19"/>
    <w:rsid w:val="00C654CA"/>
    <w:rsid w:val="00C6567E"/>
    <w:rsid w:val="00C65F2A"/>
    <w:rsid w:val="00C67909"/>
    <w:rsid w:val="00C679A9"/>
    <w:rsid w:val="00C67A2E"/>
    <w:rsid w:val="00C67CD0"/>
    <w:rsid w:val="00C70179"/>
    <w:rsid w:val="00C7069D"/>
    <w:rsid w:val="00C707C4"/>
    <w:rsid w:val="00C7196B"/>
    <w:rsid w:val="00C7217B"/>
    <w:rsid w:val="00C7223A"/>
    <w:rsid w:val="00C72D4F"/>
    <w:rsid w:val="00C731A0"/>
    <w:rsid w:val="00C740AC"/>
    <w:rsid w:val="00C75247"/>
    <w:rsid w:val="00C75C8A"/>
    <w:rsid w:val="00C75CF1"/>
    <w:rsid w:val="00C75ED7"/>
    <w:rsid w:val="00C76292"/>
    <w:rsid w:val="00C769EC"/>
    <w:rsid w:val="00C76AC4"/>
    <w:rsid w:val="00C76B83"/>
    <w:rsid w:val="00C77511"/>
    <w:rsid w:val="00C77C9A"/>
    <w:rsid w:val="00C80041"/>
    <w:rsid w:val="00C81482"/>
    <w:rsid w:val="00C81531"/>
    <w:rsid w:val="00C8182B"/>
    <w:rsid w:val="00C83125"/>
    <w:rsid w:val="00C8376A"/>
    <w:rsid w:val="00C83F83"/>
    <w:rsid w:val="00C84ADB"/>
    <w:rsid w:val="00C84B42"/>
    <w:rsid w:val="00C84C34"/>
    <w:rsid w:val="00C84F23"/>
    <w:rsid w:val="00C85344"/>
    <w:rsid w:val="00C85BCB"/>
    <w:rsid w:val="00C85D49"/>
    <w:rsid w:val="00C86F22"/>
    <w:rsid w:val="00C870E6"/>
    <w:rsid w:val="00C870EF"/>
    <w:rsid w:val="00C871A9"/>
    <w:rsid w:val="00C873FD"/>
    <w:rsid w:val="00C901E3"/>
    <w:rsid w:val="00C90516"/>
    <w:rsid w:val="00C90589"/>
    <w:rsid w:val="00C90C4A"/>
    <w:rsid w:val="00C914C1"/>
    <w:rsid w:val="00C915BC"/>
    <w:rsid w:val="00C92189"/>
    <w:rsid w:val="00C92382"/>
    <w:rsid w:val="00C9240D"/>
    <w:rsid w:val="00C939AB"/>
    <w:rsid w:val="00C93B81"/>
    <w:rsid w:val="00C93BC1"/>
    <w:rsid w:val="00C94676"/>
    <w:rsid w:val="00C949B7"/>
    <w:rsid w:val="00C95779"/>
    <w:rsid w:val="00C95BBB"/>
    <w:rsid w:val="00C96287"/>
    <w:rsid w:val="00C96345"/>
    <w:rsid w:val="00C96600"/>
    <w:rsid w:val="00C96640"/>
    <w:rsid w:val="00C96A60"/>
    <w:rsid w:val="00C97C32"/>
    <w:rsid w:val="00C97CC5"/>
    <w:rsid w:val="00C97F6E"/>
    <w:rsid w:val="00CA0641"/>
    <w:rsid w:val="00CA0791"/>
    <w:rsid w:val="00CA0B83"/>
    <w:rsid w:val="00CA31FD"/>
    <w:rsid w:val="00CA33B6"/>
    <w:rsid w:val="00CA3561"/>
    <w:rsid w:val="00CA4911"/>
    <w:rsid w:val="00CA4FAE"/>
    <w:rsid w:val="00CA5065"/>
    <w:rsid w:val="00CA52F8"/>
    <w:rsid w:val="00CA6128"/>
    <w:rsid w:val="00CA69E0"/>
    <w:rsid w:val="00CA706A"/>
    <w:rsid w:val="00CA7991"/>
    <w:rsid w:val="00CA7CC3"/>
    <w:rsid w:val="00CA7DBC"/>
    <w:rsid w:val="00CB0443"/>
    <w:rsid w:val="00CB07C6"/>
    <w:rsid w:val="00CB1F10"/>
    <w:rsid w:val="00CB49B6"/>
    <w:rsid w:val="00CB4A0A"/>
    <w:rsid w:val="00CB5971"/>
    <w:rsid w:val="00CB6A60"/>
    <w:rsid w:val="00CB6D6A"/>
    <w:rsid w:val="00CB7C3E"/>
    <w:rsid w:val="00CC0416"/>
    <w:rsid w:val="00CC04AF"/>
    <w:rsid w:val="00CC06F6"/>
    <w:rsid w:val="00CC0B39"/>
    <w:rsid w:val="00CC0E7C"/>
    <w:rsid w:val="00CC1344"/>
    <w:rsid w:val="00CC1A0B"/>
    <w:rsid w:val="00CC1B3D"/>
    <w:rsid w:val="00CC1DC1"/>
    <w:rsid w:val="00CC262D"/>
    <w:rsid w:val="00CC26DD"/>
    <w:rsid w:val="00CC286A"/>
    <w:rsid w:val="00CC37C5"/>
    <w:rsid w:val="00CC38F2"/>
    <w:rsid w:val="00CC3FEC"/>
    <w:rsid w:val="00CC4727"/>
    <w:rsid w:val="00CC4742"/>
    <w:rsid w:val="00CC4760"/>
    <w:rsid w:val="00CC489F"/>
    <w:rsid w:val="00CC4A70"/>
    <w:rsid w:val="00CC502F"/>
    <w:rsid w:val="00CC554A"/>
    <w:rsid w:val="00CC67A6"/>
    <w:rsid w:val="00CC6E99"/>
    <w:rsid w:val="00CC712E"/>
    <w:rsid w:val="00CC7FAE"/>
    <w:rsid w:val="00CD0D3A"/>
    <w:rsid w:val="00CD18B5"/>
    <w:rsid w:val="00CD20FB"/>
    <w:rsid w:val="00CD2841"/>
    <w:rsid w:val="00CD2C13"/>
    <w:rsid w:val="00CD2FAA"/>
    <w:rsid w:val="00CD47D2"/>
    <w:rsid w:val="00CD49E0"/>
    <w:rsid w:val="00CD4E09"/>
    <w:rsid w:val="00CD5226"/>
    <w:rsid w:val="00CD6D8D"/>
    <w:rsid w:val="00CD7590"/>
    <w:rsid w:val="00CD75EA"/>
    <w:rsid w:val="00CD773C"/>
    <w:rsid w:val="00CE0D5B"/>
    <w:rsid w:val="00CE138A"/>
    <w:rsid w:val="00CE1B0E"/>
    <w:rsid w:val="00CE1C1D"/>
    <w:rsid w:val="00CE26AF"/>
    <w:rsid w:val="00CE2A03"/>
    <w:rsid w:val="00CE323B"/>
    <w:rsid w:val="00CE32D3"/>
    <w:rsid w:val="00CE3D05"/>
    <w:rsid w:val="00CE4255"/>
    <w:rsid w:val="00CE44BB"/>
    <w:rsid w:val="00CE4514"/>
    <w:rsid w:val="00CE47CC"/>
    <w:rsid w:val="00CE5474"/>
    <w:rsid w:val="00CE582A"/>
    <w:rsid w:val="00CE5847"/>
    <w:rsid w:val="00CE5C14"/>
    <w:rsid w:val="00CE6186"/>
    <w:rsid w:val="00CE6315"/>
    <w:rsid w:val="00CE7119"/>
    <w:rsid w:val="00CE74BA"/>
    <w:rsid w:val="00CE7E50"/>
    <w:rsid w:val="00CF00EC"/>
    <w:rsid w:val="00CF0449"/>
    <w:rsid w:val="00CF075D"/>
    <w:rsid w:val="00CF0D2F"/>
    <w:rsid w:val="00CF12A4"/>
    <w:rsid w:val="00CF1C27"/>
    <w:rsid w:val="00CF24DD"/>
    <w:rsid w:val="00CF2845"/>
    <w:rsid w:val="00CF2F4C"/>
    <w:rsid w:val="00CF3238"/>
    <w:rsid w:val="00CF36EF"/>
    <w:rsid w:val="00CF3D08"/>
    <w:rsid w:val="00CF411D"/>
    <w:rsid w:val="00CF4149"/>
    <w:rsid w:val="00CF4286"/>
    <w:rsid w:val="00CF4575"/>
    <w:rsid w:val="00CF4C0D"/>
    <w:rsid w:val="00CF5207"/>
    <w:rsid w:val="00CF5F20"/>
    <w:rsid w:val="00CF6785"/>
    <w:rsid w:val="00CF6D80"/>
    <w:rsid w:val="00CF6FAB"/>
    <w:rsid w:val="00CF7239"/>
    <w:rsid w:val="00CF7B78"/>
    <w:rsid w:val="00D00473"/>
    <w:rsid w:val="00D00AA9"/>
    <w:rsid w:val="00D00CA0"/>
    <w:rsid w:val="00D01548"/>
    <w:rsid w:val="00D0272A"/>
    <w:rsid w:val="00D03322"/>
    <w:rsid w:val="00D0357D"/>
    <w:rsid w:val="00D0379B"/>
    <w:rsid w:val="00D04237"/>
    <w:rsid w:val="00D04805"/>
    <w:rsid w:val="00D04BF0"/>
    <w:rsid w:val="00D05429"/>
    <w:rsid w:val="00D05C7C"/>
    <w:rsid w:val="00D067A5"/>
    <w:rsid w:val="00D10047"/>
    <w:rsid w:val="00D105B5"/>
    <w:rsid w:val="00D10C30"/>
    <w:rsid w:val="00D110FF"/>
    <w:rsid w:val="00D121E1"/>
    <w:rsid w:val="00D12607"/>
    <w:rsid w:val="00D128F9"/>
    <w:rsid w:val="00D1297E"/>
    <w:rsid w:val="00D12A54"/>
    <w:rsid w:val="00D13760"/>
    <w:rsid w:val="00D13A97"/>
    <w:rsid w:val="00D14C13"/>
    <w:rsid w:val="00D14D6C"/>
    <w:rsid w:val="00D14EF5"/>
    <w:rsid w:val="00D160CB"/>
    <w:rsid w:val="00D16563"/>
    <w:rsid w:val="00D16625"/>
    <w:rsid w:val="00D1681F"/>
    <w:rsid w:val="00D16AB2"/>
    <w:rsid w:val="00D16AD0"/>
    <w:rsid w:val="00D16F4A"/>
    <w:rsid w:val="00D2009D"/>
    <w:rsid w:val="00D2155D"/>
    <w:rsid w:val="00D215E6"/>
    <w:rsid w:val="00D21FAD"/>
    <w:rsid w:val="00D22012"/>
    <w:rsid w:val="00D23BD5"/>
    <w:rsid w:val="00D23EF5"/>
    <w:rsid w:val="00D240C4"/>
    <w:rsid w:val="00D24570"/>
    <w:rsid w:val="00D24690"/>
    <w:rsid w:val="00D24EBA"/>
    <w:rsid w:val="00D25DCC"/>
    <w:rsid w:val="00D25E0A"/>
    <w:rsid w:val="00D26449"/>
    <w:rsid w:val="00D26DAB"/>
    <w:rsid w:val="00D27946"/>
    <w:rsid w:val="00D30191"/>
    <w:rsid w:val="00D32418"/>
    <w:rsid w:val="00D337A3"/>
    <w:rsid w:val="00D339E7"/>
    <w:rsid w:val="00D33BD3"/>
    <w:rsid w:val="00D34113"/>
    <w:rsid w:val="00D342AE"/>
    <w:rsid w:val="00D34330"/>
    <w:rsid w:val="00D34773"/>
    <w:rsid w:val="00D34815"/>
    <w:rsid w:val="00D34A27"/>
    <w:rsid w:val="00D358D6"/>
    <w:rsid w:val="00D35AE3"/>
    <w:rsid w:val="00D362E7"/>
    <w:rsid w:val="00D36ADB"/>
    <w:rsid w:val="00D3712C"/>
    <w:rsid w:val="00D400E9"/>
    <w:rsid w:val="00D40253"/>
    <w:rsid w:val="00D405E2"/>
    <w:rsid w:val="00D41106"/>
    <w:rsid w:val="00D41C0C"/>
    <w:rsid w:val="00D42EE1"/>
    <w:rsid w:val="00D42F05"/>
    <w:rsid w:val="00D43103"/>
    <w:rsid w:val="00D433E2"/>
    <w:rsid w:val="00D4367A"/>
    <w:rsid w:val="00D441D5"/>
    <w:rsid w:val="00D44A65"/>
    <w:rsid w:val="00D45814"/>
    <w:rsid w:val="00D45BF5"/>
    <w:rsid w:val="00D467AB"/>
    <w:rsid w:val="00D468CF"/>
    <w:rsid w:val="00D470B3"/>
    <w:rsid w:val="00D470CD"/>
    <w:rsid w:val="00D47561"/>
    <w:rsid w:val="00D47913"/>
    <w:rsid w:val="00D500D2"/>
    <w:rsid w:val="00D50EBD"/>
    <w:rsid w:val="00D51577"/>
    <w:rsid w:val="00D51C92"/>
    <w:rsid w:val="00D51E94"/>
    <w:rsid w:val="00D5221B"/>
    <w:rsid w:val="00D52623"/>
    <w:rsid w:val="00D529B2"/>
    <w:rsid w:val="00D5362E"/>
    <w:rsid w:val="00D5376D"/>
    <w:rsid w:val="00D537FE"/>
    <w:rsid w:val="00D539B6"/>
    <w:rsid w:val="00D542B4"/>
    <w:rsid w:val="00D54737"/>
    <w:rsid w:val="00D54A0C"/>
    <w:rsid w:val="00D54CC1"/>
    <w:rsid w:val="00D557F2"/>
    <w:rsid w:val="00D55D4D"/>
    <w:rsid w:val="00D55D57"/>
    <w:rsid w:val="00D5620E"/>
    <w:rsid w:val="00D56550"/>
    <w:rsid w:val="00D5662B"/>
    <w:rsid w:val="00D56A5C"/>
    <w:rsid w:val="00D56D60"/>
    <w:rsid w:val="00D575AE"/>
    <w:rsid w:val="00D60955"/>
    <w:rsid w:val="00D60A3A"/>
    <w:rsid w:val="00D60BE1"/>
    <w:rsid w:val="00D60FCD"/>
    <w:rsid w:val="00D6115C"/>
    <w:rsid w:val="00D617EE"/>
    <w:rsid w:val="00D61800"/>
    <w:rsid w:val="00D61DB8"/>
    <w:rsid w:val="00D62397"/>
    <w:rsid w:val="00D6239E"/>
    <w:rsid w:val="00D62556"/>
    <w:rsid w:val="00D62837"/>
    <w:rsid w:val="00D63209"/>
    <w:rsid w:val="00D63F86"/>
    <w:rsid w:val="00D64088"/>
    <w:rsid w:val="00D64384"/>
    <w:rsid w:val="00D64E2C"/>
    <w:rsid w:val="00D656D7"/>
    <w:rsid w:val="00D65BFE"/>
    <w:rsid w:val="00D65CBB"/>
    <w:rsid w:val="00D65E72"/>
    <w:rsid w:val="00D66324"/>
    <w:rsid w:val="00D66829"/>
    <w:rsid w:val="00D66A07"/>
    <w:rsid w:val="00D67435"/>
    <w:rsid w:val="00D679A6"/>
    <w:rsid w:val="00D67DA1"/>
    <w:rsid w:val="00D7002D"/>
    <w:rsid w:val="00D70181"/>
    <w:rsid w:val="00D7024D"/>
    <w:rsid w:val="00D70F71"/>
    <w:rsid w:val="00D714F9"/>
    <w:rsid w:val="00D71703"/>
    <w:rsid w:val="00D72253"/>
    <w:rsid w:val="00D724E2"/>
    <w:rsid w:val="00D724F1"/>
    <w:rsid w:val="00D729DD"/>
    <w:rsid w:val="00D72BAD"/>
    <w:rsid w:val="00D736FB"/>
    <w:rsid w:val="00D742F6"/>
    <w:rsid w:val="00D7433D"/>
    <w:rsid w:val="00D747CE"/>
    <w:rsid w:val="00D77787"/>
    <w:rsid w:val="00D77B4D"/>
    <w:rsid w:val="00D804DD"/>
    <w:rsid w:val="00D80DAB"/>
    <w:rsid w:val="00D8100B"/>
    <w:rsid w:val="00D81084"/>
    <w:rsid w:val="00D814A9"/>
    <w:rsid w:val="00D8164B"/>
    <w:rsid w:val="00D81C47"/>
    <w:rsid w:val="00D821B4"/>
    <w:rsid w:val="00D826EB"/>
    <w:rsid w:val="00D82738"/>
    <w:rsid w:val="00D829B7"/>
    <w:rsid w:val="00D829CD"/>
    <w:rsid w:val="00D832FA"/>
    <w:rsid w:val="00D837F1"/>
    <w:rsid w:val="00D84BA3"/>
    <w:rsid w:val="00D85CFF"/>
    <w:rsid w:val="00D85DDE"/>
    <w:rsid w:val="00D85E79"/>
    <w:rsid w:val="00D8618A"/>
    <w:rsid w:val="00D86E46"/>
    <w:rsid w:val="00D87743"/>
    <w:rsid w:val="00D903DC"/>
    <w:rsid w:val="00D90477"/>
    <w:rsid w:val="00D904B9"/>
    <w:rsid w:val="00D90B7F"/>
    <w:rsid w:val="00D90D72"/>
    <w:rsid w:val="00D90D77"/>
    <w:rsid w:val="00D90DD5"/>
    <w:rsid w:val="00D90FCB"/>
    <w:rsid w:val="00D91082"/>
    <w:rsid w:val="00D91768"/>
    <w:rsid w:val="00D91816"/>
    <w:rsid w:val="00D91BC2"/>
    <w:rsid w:val="00D91D36"/>
    <w:rsid w:val="00D921F4"/>
    <w:rsid w:val="00D9313E"/>
    <w:rsid w:val="00D93820"/>
    <w:rsid w:val="00D938E5"/>
    <w:rsid w:val="00D93C83"/>
    <w:rsid w:val="00D94335"/>
    <w:rsid w:val="00D9456F"/>
    <w:rsid w:val="00D94AC7"/>
    <w:rsid w:val="00D95225"/>
    <w:rsid w:val="00D95631"/>
    <w:rsid w:val="00D956E1"/>
    <w:rsid w:val="00D957D1"/>
    <w:rsid w:val="00D95A3B"/>
    <w:rsid w:val="00D95DFE"/>
    <w:rsid w:val="00D962FF"/>
    <w:rsid w:val="00DA01A2"/>
    <w:rsid w:val="00DA0572"/>
    <w:rsid w:val="00DA094C"/>
    <w:rsid w:val="00DA0FCC"/>
    <w:rsid w:val="00DA133A"/>
    <w:rsid w:val="00DA1530"/>
    <w:rsid w:val="00DA1621"/>
    <w:rsid w:val="00DA1E0F"/>
    <w:rsid w:val="00DA28BA"/>
    <w:rsid w:val="00DA37B5"/>
    <w:rsid w:val="00DA42F8"/>
    <w:rsid w:val="00DA4C86"/>
    <w:rsid w:val="00DA5AA6"/>
    <w:rsid w:val="00DA5E63"/>
    <w:rsid w:val="00DA6413"/>
    <w:rsid w:val="00DA6A21"/>
    <w:rsid w:val="00DA7D1D"/>
    <w:rsid w:val="00DB06B0"/>
    <w:rsid w:val="00DB107D"/>
    <w:rsid w:val="00DB1787"/>
    <w:rsid w:val="00DB1916"/>
    <w:rsid w:val="00DB1F36"/>
    <w:rsid w:val="00DB248F"/>
    <w:rsid w:val="00DB3B19"/>
    <w:rsid w:val="00DB4364"/>
    <w:rsid w:val="00DB49FF"/>
    <w:rsid w:val="00DB4B31"/>
    <w:rsid w:val="00DB4DE3"/>
    <w:rsid w:val="00DB57FF"/>
    <w:rsid w:val="00DB5AEB"/>
    <w:rsid w:val="00DB5B9E"/>
    <w:rsid w:val="00DB5BE9"/>
    <w:rsid w:val="00DB5EFE"/>
    <w:rsid w:val="00DB5F93"/>
    <w:rsid w:val="00DB60A9"/>
    <w:rsid w:val="00DB6297"/>
    <w:rsid w:val="00DB6A35"/>
    <w:rsid w:val="00DB6FD5"/>
    <w:rsid w:val="00DB753F"/>
    <w:rsid w:val="00DB77D8"/>
    <w:rsid w:val="00DB7DFE"/>
    <w:rsid w:val="00DC257B"/>
    <w:rsid w:val="00DC259C"/>
    <w:rsid w:val="00DC29E7"/>
    <w:rsid w:val="00DC2DFA"/>
    <w:rsid w:val="00DC376F"/>
    <w:rsid w:val="00DC3A24"/>
    <w:rsid w:val="00DC4543"/>
    <w:rsid w:val="00DC454E"/>
    <w:rsid w:val="00DC479B"/>
    <w:rsid w:val="00DC549F"/>
    <w:rsid w:val="00DC56F9"/>
    <w:rsid w:val="00DC579B"/>
    <w:rsid w:val="00DC5CFE"/>
    <w:rsid w:val="00DC6403"/>
    <w:rsid w:val="00DC6472"/>
    <w:rsid w:val="00DC694C"/>
    <w:rsid w:val="00DC69A3"/>
    <w:rsid w:val="00DD0A85"/>
    <w:rsid w:val="00DD0B3A"/>
    <w:rsid w:val="00DD0ECD"/>
    <w:rsid w:val="00DD240D"/>
    <w:rsid w:val="00DD403C"/>
    <w:rsid w:val="00DD413D"/>
    <w:rsid w:val="00DD465C"/>
    <w:rsid w:val="00DD4691"/>
    <w:rsid w:val="00DD5BC5"/>
    <w:rsid w:val="00DD672E"/>
    <w:rsid w:val="00DD696E"/>
    <w:rsid w:val="00DD7072"/>
    <w:rsid w:val="00DD75D2"/>
    <w:rsid w:val="00DD7932"/>
    <w:rsid w:val="00DE007F"/>
    <w:rsid w:val="00DE0084"/>
    <w:rsid w:val="00DE0240"/>
    <w:rsid w:val="00DE04CF"/>
    <w:rsid w:val="00DE0612"/>
    <w:rsid w:val="00DE0782"/>
    <w:rsid w:val="00DE1F87"/>
    <w:rsid w:val="00DE24D7"/>
    <w:rsid w:val="00DE2544"/>
    <w:rsid w:val="00DE277D"/>
    <w:rsid w:val="00DE3A0F"/>
    <w:rsid w:val="00DE3A67"/>
    <w:rsid w:val="00DE4766"/>
    <w:rsid w:val="00DE4BD9"/>
    <w:rsid w:val="00DE502C"/>
    <w:rsid w:val="00DE5428"/>
    <w:rsid w:val="00DE6558"/>
    <w:rsid w:val="00DE6640"/>
    <w:rsid w:val="00DE7012"/>
    <w:rsid w:val="00DE7D63"/>
    <w:rsid w:val="00DF01C9"/>
    <w:rsid w:val="00DF0D14"/>
    <w:rsid w:val="00DF142E"/>
    <w:rsid w:val="00DF1900"/>
    <w:rsid w:val="00DF3559"/>
    <w:rsid w:val="00DF3EDD"/>
    <w:rsid w:val="00DF42B9"/>
    <w:rsid w:val="00DF48EB"/>
    <w:rsid w:val="00DF4CBF"/>
    <w:rsid w:val="00DF4FC0"/>
    <w:rsid w:val="00DF5235"/>
    <w:rsid w:val="00DF59D7"/>
    <w:rsid w:val="00DF5AEF"/>
    <w:rsid w:val="00DF5B2C"/>
    <w:rsid w:val="00DF5CF7"/>
    <w:rsid w:val="00DF6251"/>
    <w:rsid w:val="00DF6658"/>
    <w:rsid w:val="00DF727F"/>
    <w:rsid w:val="00DF7C8E"/>
    <w:rsid w:val="00DF7EA3"/>
    <w:rsid w:val="00E002C4"/>
    <w:rsid w:val="00E00F30"/>
    <w:rsid w:val="00E01128"/>
    <w:rsid w:val="00E01C4D"/>
    <w:rsid w:val="00E01F85"/>
    <w:rsid w:val="00E022E7"/>
    <w:rsid w:val="00E025ED"/>
    <w:rsid w:val="00E02B39"/>
    <w:rsid w:val="00E03EDD"/>
    <w:rsid w:val="00E040F3"/>
    <w:rsid w:val="00E043B3"/>
    <w:rsid w:val="00E05349"/>
    <w:rsid w:val="00E05510"/>
    <w:rsid w:val="00E056B3"/>
    <w:rsid w:val="00E05C03"/>
    <w:rsid w:val="00E0624B"/>
    <w:rsid w:val="00E067FE"/>
    <w:rsid w:val="00E06D51"/>
    <w:rsid w:val="00E07B6C"/>
    <w:rsid w:val="00E10126"/>
    <w:rsid w:val="00E1071E"/>
    <w:rsid w:val="00E11046"/>
    <w:rsid w:val="00E11048"/>
    <w:rsid w:val="00E125DE"/>
    <w:rsid w:val="00E13A27"/>
    <w:rsid w:val="00E140AB"/>
    <w:rsid w:val="00E1414F"/>
    <w:rsid w:val="00E1473C"/>
    <w:rsid w:val="00E14AAF"/>
    <w:rsid w:val="00E14B9F"/>
    <w:rsid w:val="00E14CE2"/>
    <w:rsid w:val="00E14E14"/>
    <w:rsid w:val="00E14F5D"/>
    <w:rsid w:val="00E150F8"/>
    <w:rsid w:val="00E15414"/>
    <w:rsid w:val="00E15481"/>
    <w:rsid w:val="00E15E30"/>
    <w:rsid w:val="00E15F9E"/>
    <w:rsid w:val="00E160F2"/>
    <w:rsid w:val="00E16C26"/>
    <w:rsid w:val="00E1706D"/>
    <w:rsid w:val="00E17626"/>
    <w:rsid w:val="00E176E2"/>
    <w:rsid w:val="00E2012D"/>
    <w:rsid w:val="00E215ED"/>
    <w:rsid w:val="00E22103"/>
    <w:rsid w:val="00E222AF"/>
    <w:rsid w:val="00E22D08"/>
    <w:rsid w:val="00E23059"/>
    <w:rsid w:val="00E234B9"/>
    <w:rsid w:val="00E23B92"/>
    <w:rsid w:val="00E24610"/>
    <w:rsid w:val="00E24EFA"/>
    <w:rsid w:val="00E25942"/>
    <w:rsid w:val="00E25BEF"/>
    <w:rsid w:val="00E25D7A"/>
    <w:rsid w:val="00E26188"/>
    <w:rsid w:val="00E26CF6"/>
    <w:rsid w:val="00E2703F"/>
    <w:rsid w:val="00E2706B"/>
    <w:rsid w:val="00E271F0"/>
    <w:rsid w:val="00E275D9"/>
    <w:rsid w:val="00E27A3D"/>
    <w:rsid w:val="00E301BB"/>
    <w:rsid w:val="00E303DD"/>
    <w:rsid w:val="00E30B66"/>
    <w:rsid w:val="00E3118A"/>
    <w:rsid w:val="00E3123A"/>
    <w:rsid w:val="00E3139C"/>
    <w:rsid w:val="00E325BA"/>
    <w:rsid w:val="00E32728"/>
    <w:rsid w:val="00E32C6F"/>
    <w:rsid w:val="00E332B1"/>
    <w:rsid w:val="00E33CAE"/>
    <w:rsid w:val="00E33EC4"/>
    <w:rsid w:val="00E344D5"/>
    <w:rsid w:val="00E34FB1"/>
    <w:rsid w:val="00E35CF8"/>
    <w:rsid w:val="00E3635D"/>
    <w:rsid w:val="00E36AEB"/>
    <w:rsid w:val="00E36F10"/>
    <w:rsid w:val="00E36F20"/>
    <w:rsid w:val="00E37745"/>
    <w:rsid w:val="00E377BB"/>
    <w:rsid w:val="00E379D0"/>
    <w:rsid w:val="00E37B6C"/>
    <w:rsid w:val="00E37C13"/>
    <w:rsid w:val="00E37C5B"/>
    <w:rsid w:val="00E37CE2"/>
    <w:rsid w:val="00E40060"/>
    <w:rsid w:val="00E400CF"/>
    <w:rsid w:val="00E40160"/>
    <w:rsid w:val="00E40191"/>
    <w:rsid w:val="00E40200"/>
    <w:rsid w:val="00E4086A"/>
    <w:rsid w:val="00E40961"/>
    <w:rsid w:val="00E41414"/>
    <w:rsid w:val="00E4160B"/>
    <w:rsid w:val="00E417F2"/>
    <w:rsid w:val="00E41900"/>
    <w:rsid w:val="00E41B7B"/>
    <w:rsid w:val="00E42285"/>
    <w:rsid w:val="00E4276C"/>
    <w:rsid w:val="00E42B46"/>
    <w:rsid w:val="00E42DAE"/>
    <w:rsid w:val="00E43028"/>
    <w:rsid w:val="00E4318B"/>
    <w:rsid w:val="00E43976"/>
    <w:rsid w:val="00E44B99"/>
    <w:rsid w:val="00E44D73"/>
    <w:rsid w:val="00E4570C"/>
    <w:rsid w:val="00E45CD6"/>
    <w:rsid w:val="00E4688C"/>
    <w:rsid w:val="00E46BA9"/>
    <w:rsid w:val="00E46C14"/>
    <w:rsid w:val="00E4706D"/>
    <w:rsid w:val="00E47590"/>
    <w:rsid w:val="00E47AB3"/>
    <w:rsid w:val="00E47B2B"/>
    <w:rsid w:val="00E47E80"/>
    <w:rsid w:val="00E5038F"/>
    <w:rsid w:val="00E50611"/>
    <w:rsid w:val="00E51927"/>
    <w:rsid w:val="00E51C80"/>
    <w:rsid w:val="00E51D6E"/>
    <w:rsid w:val="00E5218C"/>
    <w:rsid w:val="00E521D5"/>
    <w:rsid w:val="00E52532"/>
    <w:rsid w:val="00E52632"/>
    <w:rsid w:val="00E52D25"/>
    <w:rsid w:val="00E5367D"/>
    <w:rsid w:val="00E53B2D"/>
    <w:rsid w:val="00E549CB"/>
    <w:rsid w:val="00E55037"/>
    <w:rsid w:val="00E555CE"/>
    <w:rsid w:val="00E556B0"/>
    <w:rsid w:val="00E5576C"/>
    <w:rsid w:val="00E55862"/>
    <w:rsid w:val="00E55F59"/>
    <w:rsid w:val="00E56497"/>
    <w:rsid w:val="00E56C4D"/>
    <w:rsid w:val="00E5725F"/>
    <w:rsid w:val="00E574CE"/>
    <w:rsid w:val="00E57917"/>
    <w:rsid w:val="00E61696"/>
    <w:rsid w:val="00E61C39"/>
    <w:rsid w:val="00E62400"/>
    <w:rsid w:val="00E62881"/>
    <w:rsid w:val="00E62F4C"/>
    <w:rsid w:val="00E640DC"/>
    <w:rsid w:val="00E649C1"/>
    <w:rsid w:val="00E64A23"/>
    <w:rsid w:val="00E6656A"/>
    <w:rsid w:val="00E665A0"/>
    <w:rsid w:val="00E66F12"/>
    <w:rsid w:val="00E6788F"/>
    <w:rsid w:val="00E67CD8"/>
    <w:rsid w:val="00E67E5D"/>
    <w:rsid w:val="00E67EB4"/>
    <w:rsid w:val="00E70F90"/>
    <w:rsid w:val="00E71977"/>
    <w:rsid w:val="00E71B00"/>
    <w:rsid w:val="00E71FD0"/>
    <w:rsid w:val="00E7290F"/>
    <w:rsid w:val="00E72F95"/>
    <w:rsid w:val="00E73CD6"/>
    <w:rsid w:val="00E73FF8"/>
    <w:rsid w:val="00E74601"/>
    <w:rsid w:val="00E74913"/>
    <w:rsid w:val="00E75573"/>
    <w:rsid w:val="00E75E4B"/>
    <w:rsid w:val="00E75F36"/>
    <w:rsid w:val="00E763C5"/>
    <w:rsid w:val="00E76A47"/>
    <w:rsid w:val="00E76A59"/>
    <w:rsid w:val="00E76F9B"/>
    <w:rsid w:val="00E778A3"/>
    <w:rsid w:val="00E77F3D"/>
    <w:rsid w:val="00E81953"/>
    <w:rsid w:val="00E81F72"/>
    <w:rsid w:val="00E829C3"/>
    <w:rsid w:val="00E838B8"/>
    <w:rsid w:val="00E83DA9"/>
    <w:rsid w:val="00E84213"/>
    <w:rsid w:val="00E8478F"/>
    <w:rsid w:val="00E84CB3"/>
    <w:rsid w:val="00E84EFF"/>
    <w:rsid w:val="00E84F52"/>
    <w:rsid w:val="00E85526"/>
    <w:rsid w:val="00E8616C"/>
    <w:rsid w:val="00E86865"/>
    <w:rsid w:val="00E8704C"/>
    <w:rsid w:val="00E8761B"/>
    <w:rsid w:val="00E87ABB"/>
    <w:rsid w:val="00E900E4"/>
    <w:rsid w:val="00E90292"/>
    <w:rsid w:val="00E90F41"/>
    <w:rsid w:val="00E91303"/>
    <w:rsid w:val="00E91F4B"/>
    <w:rsid w:val="00E922A4"/>
    <w:rsid w:val="00E92C35"/>
    <w:rsid w:val="00E93DAF"/>
    <w:rsid w:val="00E93FBC"/>
    <w:rsid w:val="00E946D7"/>
    <w:rsid w:val="00E949F2"/>
    <w:rsid w:val="00E94DFF"/>
    <w:rsid w:val="00E95323"/>
    <w:rsid w:val="00E95535"/>
    <w:rsid w:val="00E95FC0"/>
    <w:rsid w:val="00E964D3"/>
    <w:rsid w:val="00E968A4"/>
    <w:rsid w:val="00E968A6"/>
    <w:rsid w:val="00E96C64"/>
    <w:rsid w:val="00E97068"/>
    <w:rsid w:val="00E9721F"/>
    <w:rsid w:val="00E9753D"/>
    <w:rsid w:val="00E9768B"/>
    <w:rsid w:val="00EA022E"/>
    <w:rsid w:val="00EA0CD5"/>
    <w:rsid w:val="00EA18AB"/>
    <w:rsid w:val="00EA2EAD"/>
    <w:rsid w:val="00EA3FA3"/>
    <w:rsid w:val="00EA4503"/>
    <w:rsid w:val="00EA4548"/>
    <w:rsid w:val="00EA5310"/>
    <w:rsid w:val="00EA61B3"/>
    <w:rsid w:val="00EA63C6"/>
    <w:rsid w:val="00EA6DD2"/>
    <w:rsid w:val="00EA73B6"/>
    <w:rsid w:val="00EA7506"/>
    <w:rsid w:val="00EA7CA7"/>
    <w:rsid w:val="00EA7D01"/>
    <w:rsid w:val="00EB00F0"/>
    <w:rsid w:val="00EB07B4"/>
    <w:rsid w:val="00EB1C14"/>
    <w:rsid w:val="00EB2499"/>
    <w:rsid w:val="00EB2518"/>
    <w:rsid w:val="00EB2549"/>
    <w:rsid w:val="00EB34A4"/>
    <w:rsid w:val="00EB3CD6"/>
    <w:rsid w:val="00EB3DD9"/>
    <w:rsid w:val="00EB4A6D"/>
    <w:rsid w:val="00EB4B12"/>
    <w:rsid w:val="00EB4B4E"/>
    <w:rsid w:val="00EB5608"/>
    <w:rsid w:val="00EB5EDA"/>
    <w:rsid w:val="00EB6051"/>
    <w:rsid w:val="00EB6573"/>
    <w:rsid w:val="00EB6EC1"/>
    <w:rsid w:val="00EB770E"/>
    <w:rsid w:val="00EB7CE2"/>
    <w:rsid w:val="00EB7D47"/>
    <w:rsid w:val="00EC0108"/>
    <w:rsid w:val="00EC085C"/>
    <w:rsid w:val="00EC0C37"/>
    <w:rsid w:val="00EC205C"/>
    <w:rsid w:val="00EC2427"/>
    <w:rsid w:val="00EC2E58"/>
    <w:rsid w:val="00EC372B"/>
    <w:rsid w:val="00EC3835"/>
    <w:rsid w:val="00EC3D54"/>
    <w:rsid w:val="00EC4738"/>
    <w:rsid w:val="00EC4CEF"/>
    <w:rsid w:val="00EC5E6C"/>
    <w:rsid w:val="00EC626E"/>
    <w:rsid w:val="00EC6433"/>
    <w:rsid w:val="00EC64A4"/>
    <w:rsid w:val="00EC7152"/>
    <w:rsid w:val="00EC780C"/>
    <w:rsid w:val="00EC7926"/>
    <w:rsid w:val="00ED0A9E"/>
    <w:rsid w:val="00ED1126"/>
    <w:rsid w:val="00ED1185"/>
    <w:rsid w:val="00ED1A53"/>
    <w:rsid w:val="00ED25EC"/>
    <w:rsid w:val="00ED2816"/>
    <w:rsid w:val="00ED2D24"/>
    <w:rsid w:val="00ED3656"/>
    <w:rsid w:val="00ED3C40"/>
    <w:rsid w:val="00ED4615"/>
    <w:rsid w:val="00ED4E60"/>
    <w:rsid w:val="00ED510E"/>
    <w:rsid w:val="00ED5490"/>
    <w:rsid w:val="00ED57F8"/>
    <w:rsid w:val="00ED5CFA"/>
    <w:rsid w:val="00ED61BC"/>
    <w:rsid w:val="00ED65AC"/>
    <w:rsid w:val="00ED65C1"/>
    <w:rsid w:val="00ED710C"/>
    <w:rsid w:val="00ED77E2"/>
    <w:rsid w:val="00ED79F4"/>
    <w:rsid w:val="00ED7DF3"/>
    <w:rsid w:val="00ED7F6E"/>
    <w:rsid w:val="00EE04F6"/>
    <w:rsid w:val="00EE1542"/>
    <w:rsid w:val="00EE2049"/>
    <w:rsid w:val="00EE2126"/>
    <w:rsid w:val="00EE2741"/>
    <w:rsid w:val="00EE3451"/>
    <w:rsid w:val="00EE3B5E"/>
    <w:rsid w:val="00EE3CB9"/>
    <w:rsid w:val="00EE3E87"/>
    <w:rsid w:val="00EE3F6A"/>
    <w:rsid w:val="00EE3F98"/>
    <w:rsid w:val="00EE4508"/>
    <w:rsid w:val="00EE4DDD"/>
    <w:rsid w:val="00EE4E6C"/>
    <w:rsid w:val="00EE521D"/>
    <w:rsid w:val="00EE61DE"/>
    <w:rsid w:val="00EE64DC"/>
    <w:rsid w:val="00EE7320"/>
    <w:rsid w:val="00EE7B41"/>
    <w:rsid w:val="00EF0730"/>
    <w:rsid w:val="00EF134C"/>
    <w:rsid w:val="00EF153C"/>
    <w:rsid w:val="00EF1B12"/>
    <w:rsid w:val="00EF20FC"/>
    <w:rsid w:val="00EF3372"/>
    <w:rsid w:val="00EF382E"/>
    <w:rsid w:val="00EF3873"/>
    <w:rsid w:val="00EF42B8"/>
    <w:rsid w:val="00EF484B"/>
    <w:rsid w:val="00EF4E42"/>
    <w:rsid w:val="00EF5079"/>
    <w:rsid w:val="00EF677F"/>
    <w:rsid w:val="00EF6BE8"/>
    <w:rsid w:val="00EF6C3B"/>
    <w:rsid w:val="00F002BC"/>
    <w:rsid w:val="00F00437"/>
    <w:rsid w:val="00F00AAA"/>
    <w:rsid w:val="00F00AF3"/>
    <w:rsid w:val="00F00E5A"/>
    <w:rsid w:val="00F00EFC"/>
    <w:rsid w:val="00F0128F"/>
    <w:rsid w:val="00F01561"/>
    <w:rsid w:val="00F01954"/>
    <w:rsid w:val="00F01A53"/>
    <w:rsid w:val="00F0227F"/>
    <w:rsid w:val="00F02495"/>
    <w:rsid w:val="00F024B9"/>
    <w:rsid w:val="00F026DF"/>
    <w:rsid w:val="00F02FA3"/>
    <w:rsid w:val="00F0340E"/>
    <w:rsid w:val="00F03D93"/>
    <w:rsid w:val="00F0468A"/>
    <w:rsid w:val="00F04888"/>
    <w:rsid w:val="00F053D9"/>
    <w:rsid w:val="00F058CF"/>
    <w:rsid w:val="00F05F03"/>
    <w:rsid w:val="00F06353"/>
    <w:rsid w:val="00F0635F"/>
    <w:rsid w:val="00F069AB"/>
    <w:rsid w:val="00F06F8A"/>
    <w:rsid w:val="00F07035"/>
    <w:rsid w:val="00F07CD6"/>
    <w:rsid w:val="00F07DA0"/>
    <w:rsid w:val="00F10A26"/>
    <w:rsid w:val="00F11244"/>
    <w:rsid w:val="00F112D4"/>
    <w:rsid w:val="00F114EA"/>
    <w:rsid w:val="00F11B74"/>
    <w:rsid w:val="00F11C49"/>
    <w:rsid w:val="00F12070"/>
    <w:rsid w:val="00F120DF"/>
    <w:rsid w:val="00F121C5"/>
    <w:rsid w:val="00F12662"/>
    <w:rsid w:val="00F130F2"/>
    <w:rsid w:val="00F1317A"/>
    <w:rsid w:val="00F13FB2"/>
    <w:rsid w:val="00F152C3"/>
    <w:rsid w:val="00F158A2"/>
    <w:rsid w:val="00F159D8"/>
    <w:rsid w:val="00F15D68"/>
    <w:rsid w:val="00F15EA1"/>
    <w:rsid w:val="00F16A58"/>
    <w:rsid w:val="00F16EEC"/>
    <w:rsid w:val="00F17506"/>
    <w:rsid w:val="00F17653"/>
    <w:rsid w:val="00F178EB"/>
    <w:rsid w:val="00F205D1"/>
    <w:rsid w:val="00F207C7"/>
    <w:rsid w:val="00F21F33"/>
    <w:rsid w:val="00F22128"/>
    <w:rsid w:val="00F224AF"/>
    <w:rsid w:val="00F247E4"/>
    <w:rsid w:val="00F24E12"/>
    <w:rsid w:val="00F24FB5"/>
    <w:rsid w:val="00F25426"/>
    <w:rsid w:val="00F256D5"/>
    <w:rsid w:val="00F26266"/>
    <w:rsid w:val="00F26638"/>
    <w:rsid w:val="00F269E3"/>
    <w:rsid w:val="00F27867"/>
    <w:rsid w:val="00F27BAF"/>
    <w:rsid w:val="00F306CF"/>
    <w:rsid w:val="00F30E46"/>
    <w:rsid w:val="00F3128C"/>
    <w:rsid w:val="00F31D44"/>
    <w:rsid w:val="00F31E08"/>
    <w:rsid w:val="00F327F2"/>
    <w:rsid w:val="00F337FD"/>
    <w:rsid w:val="00F33B77"/>
    <w:rsid w:val="00F33D3C"/>
    <w:rsid w:val="00F3408C"/>
    <w:rsid w:val="00F341BD"/>
    <w:rsid w:val="00F34F5B"/>
    <w:rsid w:val="00F35207"/>
    <w:rsid w:val="00F35B99"/>
    <w:rsid w:val="00F35DD1"/>
    <w:rsid w:val="00F35E4C"/>
    <w:rsid w:val="00F36474"/>
    <w:rsid w:val="00F364FB"/>
    <w:rsid w:val="00F36D21"/>
    <w:rsid w:val="00F3783C"/>
    <w:rsid w:val="00F37B1F"/>
    <w:rsid w:val="00F37BFE"/>
    <w:rsid w:val="00F37D14"/>
    <w:rsid w:val="00F40187"/>
    <w:rsid w:val="00F4064B"/>
    <w:rsid w:val="00F40B79"/>
    <w:rsid w:val="00F43136"/>
    <w:rsid w:val="00F43A56"/>
    <w:rsid w:val="00F43B48"/>
    <w:rsid w:val="00F43B49"/>
    <w:rsid w:val="00F443A3"/>
    <w:rsid w:val="00F448D5"/>
    <w:rsid w:val="00F45104"/>
    <w:rsid w:val="00F45D64"/>
    <w:rsid w:val="00F45FD5"/>
    <w:rsid w:val="00F46113"/>
    <w:rsid w:val="00F466B0"/>
    <w:rsid w:val="00F4688E"/>
    <w:rsid w:val="00F471E3"/>
    <w:rsid w:val="00F50380"/>
    <w:rsid w:val="00F51958"/>
    <w:rsid w:val="00F519C3"/>
    <w:rsid w:val="00F51E62"/>
    <w:rsid w:val="00F520A7"/>
    <w:rsid w:val="00F52B38"/>
    <w:rsid w:val="00F52E35"/>
    <w:rsid w:val="00F53630"/>
    <w:rsid w:val="00F53F5F"/>
    <w:rsid w:val="00F549B0"/>
    <w:rsid w:val="00F54AE2"/>
    <w:rsid w:val="00F55262"/>
    <w:rsid w:val="00F55602"/>
    <w:rsid w:val="00F558DF"/>
    <w:rsid w:val="00F55FC1"/>
    <w:rsid w:val="00F55FEB"/>
    <w:rsid w:val="00F5690D"/>
    <w:rsid w:val="00F56A4F"/>
    <w:rsid w:val="00F56D3C"/>
    <w:rsid w:val="00F577C5"/>
    <w:rsid w:val="00F6029B"/>
    <w:rsid w:val="00F6035A"/>
    <w:rsid w:val="00F61130"/>
    <w:rsid w:val="00F611D1"/>
    <w:rsid w:val="00F614AD"/>
    <w:rsid w:val="00F61C1B"/>
    <w:rsid w:val="00F62B6A"/>
    <w:rsid w:val="00F62CB0"/>
    <w:rsid w:val="00F62CFE"/>
    <w:rsid w:val="00F637C4"/>
    <w:rsid w:val="00F63A60"/>
    <w:rsid w:val="00F63B2D"/>
    <w:rsid w:val="00F63DBD"/>
    <w:rsid w:val="00F63DC6"/>
    <w:rsid w:val="00F64101"/>
    <w:rsid w:val="00F6439D"/>
    <w:rsid w:val="00F648E9"/>
    <w:rsid w:val="00F650BB"/>
    <w:rsid w:val="00F65FFF"/>
    <w:rsid w:val="00F662D3"/>
    <w:rsid w:val="00F66606"/>
    <w:rsid w:val="00F67156"/>
    <w:rsid w:val="00F671FF"/>
    <w:rsid w:val="00F67449"/>
    <w:rsid w:val="00F67B93"/>
    <w:rsid w:val="00F67FD2"/>
    <w:rsid w:val="00F701B7"/>
    <w:rsid w:val="00F71AD2"/>
    <w:rsid w:val="00F72048"/>
    <w:rsid w:val="00F7225C"/>
    <w:rsid w:val="00F72307"/>
    <w:rsid w:val="00F72479"/>
    <w:rsid w:val="00F73A48"/>
    <w:rsid w:val="00F7414A"/>
    <w:rsid w:val="00F742C6"/>
    <w:rsid w:val="00F74676"/>
    <w:rsid w:val="00F7482D"/>
    <w:rsid w:val="00F74F8D"/>
    <w:rsid w:val="00F750C5"/>
    <w:rsid w:val="00F75835"/>
    <w:rsid w:val="00F75F51"/>
    <w:rsid w:val="00F76F7E"/>
    <w:rsid w:val="00F7700E"/>
    <w:rsid w:val="00F7708F"/>
    <w:rsid w:val="00F77AE9"/>
    <w:rsid w:val="00F801A9"/>
    <w:rsid w:val="00F804A9"/>
    <w:rsid w:val="00F8087B"/>
    <w:rsid w:val="00F81163"/>
    <w:rsid w:val="00F814C7"/>
    <w:rsid w:val="00F824AE"/>
    <w:rsid w:val="00F8261B"/>
    <w:rsid w:val="00F82C57"/>
    <w:rsid w:val="00F83376"/>
    <w:rsid w:val="00F838AE"/>
    <w:rsid w:val="00F8398D"/>
    <w:rsid w:val="00F839C3"/>
    <w:rsid w:val="00F83CAE"/>
    <w:rsid w:val="00F84AE1"/>
    <w:rsid w:val="00F84B0B"/>
    <w:rsid w:val="00F85211"/>
    <w:rsid w:val="00F85A37"/>
    <w:rsid w:val="00F86173"/>
    <w:rsid w:val="00F86B77"/>
    <w:rsid w:val="00F86CC5"/>
    <w:rsid w:val="00F87ABB"/>
    <w:rsid w:val="00F87E88"/>
    <w:rsid w:val="00F90385"/>
    <w:rsid w:val="00F91490"/>
    <w:rsid w:val="00F914D7"/>
    <w:rsid w:val="00F91607"/>
    <w:rsid w:val="00F9167D"/>
    <w:rsid w:val="00F9171D"/>
    <w:rsid w:val="00F917FA"/>
    <w:rsid w:val="00F91957"/>
    <w:rsid w:val="00F92183"/>
    <w:rsid w:val="00F92FCA"/>
    <w:rsid w:val="00F93048"/>
    <w:rsid w:val="00F9410B"/>
    <w:rsid w:val="00F94C99"/>
    <w:rsid w:val="00F9509F"/>
    <w:rsid w:val="00F95747"/>
    <w:rsid w:val="00F957AF"/>
    <w:rsid w:val="00F95B49"/>
    <w:rsid w:val="00F95C65"/>
    <w:rsid w:val="00F96300"/>
    <w:rsid w:val="00F9708B"/>
    <w:rsid w:val="00F97FDF"/>
    <w:rsid w:val="00FA05D4"/>
    <w:rsid w:val="00FA0E7D"/>
    <w:rsid w:val="00FA0EDB"/>
    <w:rsid w:val="00FA126C"/>
    <w:rsid w:val="00FA1F17"/>
    <w:rsid w:val="00FA1FCA"/>
    <w:rsid w:val="00FA2176"/>
    <w:rsid w:val="00FA235B"/>
    <w:rsid w:val="00FA327E"/>
    <w:rsid w:val="00FA335A"/>
    <w:rsid w:val="00FA34F3"/>
    <w:rsid w:val="00FA4239"/>
    <w:rsid w:val="00FA45EF"/>
    <w:rsid w:val="00FA581F"/>
    <w:rsid w:val="00FA5D68"/>
    <w:rsid w:val="00FA685B"/>
    <w:rsid w:val="00FA6EBD"/>
    <w:rsid w:val="00FA73CE"/>
    <w:rsid w:val="00FA74E0"/>
    <w:rsid w:val="00FA7A83"/>
    <w:rsid w:val="00FB04C5"/>
    <w:rsid w:val="00FB0AA0"/>
    <w:rsid w:val="00FB0C91"/>
    <w:rsid w:val="00FB146F"/>
    <w:rsid w:val="00FB1E3A"/>
    <w:rsid w:val="00FB2494"/>
    <w:rsid w:val="00FB2AF2"/>
    <w:rsid w:val="00FB2BBD"/>
    <w:rsid w:val="00FB2DF5"/>
    <w:rsid w:val="00FB2EB9"/>
    <w:rsid w:val="00FB340F"/>
    <w:rsid w:val="00FB35FB"/>
    <w:rsid w:val="00FB40B4"/>
    <w:rsid w:val="00FB468D"/>
    <w:rsid w:val="00FB53EE"/>
    <w:rsid w:val="00FB5EED"/>
    <w:rsid w:val="00FB6154"/>
    <w:rsid w:val="00FB6BD8"/>
    <w:rsid w:val="00FB6C54"/>
    <w:rsid w:val="00FB6E81"/>
    <w:rsid w:val="00FB7874"/>
    <w:rsid w:val="00FC06DB"/>
    <w:rsid w:val="00FC0ABA"/>
    <w:rsid w:val="00FC143F"/>
    <w:rsid w:val="00FC155A"/>
    <w:rsid w:val="00FC2078"/>
    <w:rsid w:val="00FC2168"/>
    <w:rsid w:val="00FC2559"/>
    <w:rsid w:val="00FC2DB7"/>
    <w:rsid w:val="00FC3C40"/>
    <w:rsid w:val="00FC3C78"/>
    <w:rsid w:val="00FC3EAF"/>
    <w:rsid w:val="00FC4DB3"/>
    <w:rsid w:val="00FC5948"/>
    <w:rsid w:val="00FC647E"/>
    <w:rsid w:val="00FC6786"/>
    <w:rsid w:val="00FC6DDC"/>
    <w:rsid w:val="00FC7EB8"/>
    <w:rsid w:val="00FD012D"/>
    <w:rsid w:val="00FD03AB"/>
    <w:rsid w:val="00FD0563"/>
    <w:rsid w:val="00FD0FF2"/>
    <w:rsid w:val="00FD12C2"/>
    <w:rsid w:val="00FD1A65"/>
    <w:rsid w:val="00FD1C96"/>
    <w:rsid w:val="00FD1FBA"/>
    <w:rsid w:val="00FD20FE"/>
    <w:rsid w:val="00FD2880"/>
    <w:rsid w:val="00FD2EAA"/>
    <w:rsid w:val="00FD38D7"/>
    <w:rsid w:val="00FD3FE9"/>
    <w:rsid w:val="00FD484C"/>
    <w:rsid w:val="00FD4927"/>
    <w:rsid w:val="00FD493D"/>
    <w:rsid w:val="00FD50F7"/>
    <w:rsid w:val="00FD54DA"/>
    <w:rsid w:val="00FD55EC"/>
    <w:rsid w:val="00FD5FB6"/>
    <w:rsid w:val="00FD6518"/>
    <w:rsid w:val="00FD6F47"/>
    <w:rsid w:val="00FD7253"/>
    <w:rsid w:val="00FD72C8"/>
    <w:rsid w:val="00FD7466"/>
    <w:rsid w:val="00FD74AC"/>
    <w:rsid w:val="00FD7618"/>
    <w:rsid w:val="00FD770A"/>
    <w:rsid w:val="00FE0DC8"/>
    <w:rsid w:val="00FE0FB7"/>
    <w:rsid w:val="00FE114B"/>
    <w:rsid w:val="00FE13D0"/>
    <w:rsid w:val="00FE2D75"/>
    <w:rsid w:val="00FE310E"/>
    <w:rsid w:val="00FE3420"/>
    <w:rsid w:val="00FE3513"/>
    <w:rsid w:val="00FE3845"/>
    <w:rsid w:val="00FE4242"/>
    <w:rsid w:val="00FE544E"/>
    <w:rsid w:val="00FE558C"/>
    <w:rsid w:val="00FE5BB7"/>
    <w:rsid w:val="00FE6296"/>
    <w:rsid w:val="00FE6A7A"/>
    <w:rsid w:val="00FE705D"/>
    <w:rsid w:val="00FE781B"/>
    <w:rsid w:val="00FE7832"/>
    <w:rsid w:val="00FF0698"/>
    <w:rsid w:val="00FF1D36"/>
    <w:rsid w:val="00FF1ECB"/>
    <w:rsid w:val="00FF2529"/>
    <w:rsid w:val="00FF26DA"/>
    <w:rsid w:val="00FF35FB"/>
    <w:rsid w:val="00FF3C1B"/>
    <w:rsid w:val="00FF3C80"/>
    <w:rsid w:val="00FF4519"/>
    <w:rsid w:val="00FF5434"/>
    <w:rsid w:val="00FF583D"/>
    <w:rsid w:val="00FF5D2B"/>
    <w:rsid w:val="00FF634B"/>
    <w:rsid w:val="00FF677D"/>
    <w:rsid w:val="00FF6AA1"/>
    <w:rsid w:val="00FF6D35"/>
    <w:rsid w:val="00FF77AE"/>
    <w:rsid w:val="00FF7D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33D9D3"/>
  <w15:docId w15:val="{C87A6AEA-3E6B-4DD9-BA6C-676598A3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ind w:left="357" w:hanging="357"/>
        <w:jc w:val="both"/>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395E"/>
  </w:style>
  <w:style w:type="paragraph" w:styleId="Nagwek1">
    <w:name w:val="heading 1"/>
    <w:basedOn w:val="Normalny"/>
    <w:next w:val="Normalny"/>
    <w:link w:val="Nagwek1Znak"/>
    <w:uiPriority w:val="99"/>
    <w:qFormat/>
    <w:rsid w:val="00FE310E"/>
    <w:pPr>
      <w:keepNext/>
      <w:outlineLvl w:val="0"/>
    </w:pPr>
    <w:rPr>
      <w:rFonts w:ascii="Cambria" w:hAnsi="Cambria"/>
      <w:b/>
      <w:bCs/>
      <w:kern w:val="32"/>
      <w:sz w:val="32"/>
      <w:szCs w:val="32"/>
    </w:rPr>
  </w:style>
  <w:style w:type="paragraph" w:styleId="Nagwek2">
    <w:name w:val="heading 2"/>
    <w:aliases w:val="Topic Heading,heading 2,Heading 2 Hidden,sh,Section heading,sh2,sh3,sh4,sh5,sh6,sh7,sh1,sh8,sh9,sh10,sh11,sh12,sh13,sh14,sh15,sh16,sh17,sh18,sh19,Section heading1,sh21,sh31,sh41,Section heading2,sh22,sh32,sh42,Section heading3,sh23,sh33,sh43"/>
    <w:basedOn w:val="Normalny"/>
    <w:next w:val="Normalny"/>
    <w:link w:val="Nagwek2Znak"/>
    <w:uiPriority w:val="99"/>
    <w:qFormat/>
    <w:rsid w:val="00FE310E"/>
    <w:pPr>
      <w:keepNext/>
      <w:outlineLvl w:val="1"/>
    </w:pPr>
    <w:rPr>
      <w:rFonts w:ascii="Cambria" w:hAnsi="Cambria"/>
      <w:b/>
      <w:bCs/>
      <w:i/>
      <w:iCs/>
      <w:sz w:val="28"/>
      <w:szCs w:val="28"/>
    </w:rPr>
  </w:style>
  <w:style w:type="paragraph" w:styleId="Nagwek3">
    <w:name w:val="heading 3"/>
    <w:basedOn w:val="Normalny"/>
    <w:next w:val="Normalny"/>
    <w:link w:val="Nagwek3Znak"/>
    <w:uiPriority w:val="99"/>
    <w:qFormat/>
    <w:rsid w:val="00FE310E"/>
    <w:pPr>
      <w:keepNext/>
      <w:outlineLvl w:val="2"/>
    </w:pPr>
    <w:rPr>
      <w:rFonts w:ascii="Cambria" w:hAnsi="Cambria"/>
      <w:b/>
      <w:bCs/>
      <w:sz w:val="26"/>
      <w:szCs w:val="26"/>
    </w:rPr>
  </w:style>
  <w:style w:type="paragraph" w:styleId="Nagwek4">
    <w:name w:val="heading 4"/>
    <w:basedOn w:val="Normalny"/>
    <w:next w:val="Normalny"/>
    <w:link w:val="Nagwek4Znak"/>
    <w:uiPriority w:val="99"/>
    <w:qFormat/>
    <w:rsid w:val="00FE310E"/>
    <w:pPr>
      <w:keepNext/>
      <w:ind w:left="426"/>
      <w:outlineLvl w:val="3"/>
    </w:pPr>
    <w:rPr>
      <w:rFonts w:ascii="Calibri" w:hAnsi="Calibri"/>
      <w:b/>
      <w:bCs/>
      <w:sz w:val="28"/>
      <w:szCs w:val="28"/>
    </w:rPr>
  </w:style>
  <w:style w:type="paragraph" w:styleId="Nagwek5">
    <w:name w:val="heading 5"/>
    <w:basedOn w:val="Normalny"/>
    <w:next w:val="Normalny"/>
    <w:link w:val="Nagwek5Znak"/>
    <w:uiPriority w:val="99"/>
    <w:qFormat/>
    <w:rsid w:val="00FE310E"/>
    <w:pPr>
      <w:keepNext/>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FE310E"/>
    <w:pPr>
      <w:keepNext/>
      <w:ind w:left="1080"/>
      <w:jc w:val="right"/>
      <w:outlineLvl w:val="5"/>
    </w:pPr>
    <w:rPr>
      <w:rFonts w:ascii="Calibri" w:hAnsi="Calibri"/>
      <w:b/>
      <w:bCs/>
    </w:rPr>
  </w:style>
  <w:style w:type="paragraph" w:styleId="Nagwek7">
    <w:name w:val="heading 7"/>
    <w:basedOn w:val="Normalny"/>
    <w:next w:val="Normalny"/>
    <w:link w:val="Nagwek7Znak"/>
    <w:uiPriority w:val="99"/>
    <w:qFormat/>
    <w:rsid w:val="00FE310E"/>
    <w:pPr>
      <w:keepNext/>
      <w:jc w:val="center"/>
      <w:outlineLvl w:val="6"/>
    </w:pPr>
    <w:rPr>
      <w:rFonts w:ascii="Calibri" w:hAnsi="Calibri"/>
      <w:sz w:val="24"/>
      <w:szCs w:val="24"/>
    </w:rPr>
  </w:style>
  <w:style w:type="paragraph" w:styleId="Nagwek8">
    <w:name w:val="heading 8"/>
    <w:basedOn w:val="Normalny"/>
    <w:next w:val="Normalny"/>
    <w:link w:val="Nagwek8Znak"/>
    <w:uiPriority w:val="99"/>
    <w:qFormat/>
    <w:rsid w:val="00FE310E"/>
    <w:pPr>
      <w:keepNext/>
      <w:outlineLvl w:val="7"/>
    </w:pPr>
    <w:rPr>
      <w:rFonts w:ascii="Calibri" w:hAnsi="Calibri"/>
      <w:i/>
      <w:iCs/>
      <w:sz w:val="24"/>
      <w:szCs w:val="24"/>
    </w:rPr>
  </w:style>
  <w:style w:type="paragraph" w:styleId="Nagwek9">
    <w:name w:val="heading 9"/>
    <w:basedOn w:val="Normalny"/>
    <w:next w:val="Normalny"/>
    <w:link w:val="Nagwek9Znak"/>
    <w:uiPriority w:val="99"/>
    <w:qFormat/>
    <w:rsid w:val="00FE310E"/>
    <w:pPr>
      <w:keepNext/>
      <w:numPr>
        <w:numId w:val="2"/>
      </w:numPr>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81A58"/>
    <w:rPr>
      <w:rFonts w:ascii="Cambria" w:hAnsi="Cambria" w:cs="Times New Roman"/>
      <w:b/>
      <w:bCs/>
      <w:kern w:val="32"/>
      <w:sz w:val="32"/>
      <w:szCs w:val="32"/>
    </w:rPr>
  </w:style>
  <w:style w:type="character" w:customStyle="1" w:styleId="Nagwek2Znak">
    <w:name w:val="Nagłówek 2 Znak"/>
    <w:aliases w:val="Topic Heading Znak,heading 2 Znak,Heading 2 Hidden Znak,sh Znak,Section heading Znak,sh2 Znak,sh3 Znak,sh4 Znak,sh5 Znak,sh6 Znak,sh7 Znak,sh1 Znak,sh8 Znak,sh9 Znak,sh10 Znak,sh11 Znak,sh12 Znak,sh13 Znak,sh14 Znak,sh15 Znak,sh16 Znak"/>
    <w:link w:val="Nagwek2"/>
    <w:uiPriority w:val="99"/>
    <w:semiHidden/>
    <w:locked/>
    <w:rsid w:val="00181A58"/>
    <w:rPr>
      <w:rFonts w:ascii="Cambria" w:hAnsi="Cambria" w:cs="Times New Roman"/>
      <w:b/>
      <w:bCs/>
      <w:i/>
      <w:iCs/>
      <w:sz w:val="28"/>
      <w:szCs w:val="28"/>
    </w:rPr>
  </w:style>
  <w:style w:type="character" w:customStyle="1" w:styleId="Nagwek3Znak">
    <w:name w:val="Nagłówek 3 Znak"/>
    <w:link w:val="Nagwek3"/>
    <w:uiPriority w:val="99"/>
    <w:semiHidden/>
    <w:locked/>
    <w:rsid w:val="00181A58"/>
    <w:rPr>
      <w:rFonts w:ascii="Cambria" w:hAnsi="Cambria" w:cs="Times New Roman"/>
      <w:b/>
      <w:bCs/>
      <w:sz w:val="26"/>
      <w:szCs w:val="26"/>
    </w:rPr>
  </w:style>
  <w:style w:type="character" w:customStyle="1" w:styleId="Nagwek4Znak">
    <w:name w:val="Nagłówek 4 Znak"/>
    <w:link w:val="Nagwek4"/>
    <w:uiPriority w:val="99"/>
    <w:semiHidden/>
    <w:locked/>
    <w:rsid w:val="00181A58"/>
    <w:rPr>
      <w:rFonts w:ascii="Calibri" w:hAnsi="Calibri" w:cs="Times New Roman"/>
      <w:b/>
      <w:bCs/>
      <w:sz w:val="28"/>
      <w:szCs w:val="28"/>
    </w:rPr>
  </w:style>
  <w:style w:type="character" w:customStyle="1" w:styleId="Nagwek5Znak">
    <w:name w:val="Nagłówek 5 Znak"/>
    <w:link w:val="Nagwek5"/>
    <w:uiPriority w:val="99"/>
    <w:semiHidden/>
    <w:locked/>
    <w:rsid w:val="00181A58"/>
    <w:rPr>
      <w:rFonts w:ascii="Calibri" w:hAnsi="Calibri" w:cs="Times New Roman"/>
      <w:b/>
      <w:bCs/>
      <w:i/>
      <w:iCs/>
      <w:sz w:val="26"/>
      <w:szCs w:val="26"/>
    </w:rPr>
  </w:style>
  <w:style w:type="character" w:customStyle="1" w:styleId="Nagwek6Znak">
    <w:name w:val="Nagłówek 6 Znak"/>
    <w:link w:val="Nagwek6"/>
    <w:uiPriority w:val="99"/>
    <w:semiHidden/>
    <w:locked/>
    <w:rsid w:val="00181A58"/>
    <w:rPr>
      <w:rFonts w:ascii="Calibri" w:hAnsi="Calibri" w:cs="Times New Roman"/>
      <w:b/>
      <w:bCs/>
    </w:rPr>
  </w:style>
  <w:style w:type="character" w:customStyle="1" w:styleId="Nagwek7Znak">
    <w:name w:val="Nagłówek 7 Znak"/>
    <w:link w:val="Nagwek7"/>
    <w:uiPriority w:val="99"/>
    <w:semiHidden/>
    <w:locked/>
    <w:rsid w:val="00181A58"/>
    <w:rPr>
      <w:rFonts w:ascii="Calibri" w:hAnsi="Calibri" w:cs="Times New Roman"/>
      <w:sz w:val="24"/>
      <w:szCs w:val="24"/>
    </w:rPr>
  </w:style>
  <w:style w:type="character" w:customStyle="1" w:styleId="Nagwek8Znak">
    <w:name w:val="Nagłówek 8 Znak"/>
    <w:link w:val="Nagwek8"/>
    <w:uiPriority w:val="99"/>
    <w:semiHidden/>
    <w:locked/>
    <w:rsid w:val="00181A58"/>
    <w:rPr>
      <w:rFonts w:ascii="Calibri" w:hAnsi="Calibri" w:cs="Times New Roman"/>
      <w:i/>
      <w:iCs/>
      <w:sz w:val="24"/>
      <w:szCs w:val="24"/>
    </w:rPr>
  </w:style>
  <w:style w:type="character" w:customStyle="1" w:styleId="Nagwek9Znak">
    <w:name w:val="Nagłówek 9 Znak"/>
    <w:link w:val="Nagwek9"/>
    <w:uiPriority w:val="99"/>
    <w:locked/>
    <w:rsid w:val="00181A58"/>
    <w:rPr>
      <w:u w:val="single"/>
    </w:rPr>
  </w:style>
  <w:style w:type="paragraph" w:customStyle="1" w:styleId="Wypunktowanie">
    <w:name w:val="Wypunktowanie"/>
    <w:basedOn w:val="Normalny"/>
    <w:uiPriority w:val="99"/>
    <w:rsid w:val="00FE310E"/>
    <w:pPr>
      <w:numPr>
        <w:numId w:val="1"/>
      </w:numPr>
    </w:pPr>
    <w:rPr>
      <w:lang w:eastAsia="en-US"/>
    </w:rPr>
  </w:style>
  <w:style w:type="paragraph" w:styleId="Nagwek">
    <w:name w:val="header"/>
    <w:aliases w:val="Nagłówek strony,Nagłówek strony1,Nagłówek strony11"/>
    <w:basedOn w:val="Normalny"/>
    <w:link w:val="NagwekZnak"/>
    <w:rsid w:val="00FE310E"/>
    <w:pPr>
      <w:tabs>
        <w:tab w:val="center" w:pos="4536"/>
        <w:tab w:val="right" w:pos="9072"/>
      </w:tabs>
    </w:pPr>
  </w:style>
  <w:style w:type="character" w:customStyle="1" w:styleId="NagwekZnak">
    <w:name w:val="Nagłówek Znak"/>
    <w:aliases w:val="Nagłówek strony Znak1,Nagłówek strony1 Znak1,Nagłówek strony11 Znak"/>
    <w:link w:val="Nagwek"/>
    <w:locked/>
    <w:rsid w:val="000355B9"/>
    <w:rPr>
      <w:rFonts w:cs="Times New Roman"/>
    </w:rPr>
  </w:style>
  <w:style w:type="paragraph" w:styleId="Tekstpodstawowywcity">
    <w:name w:val="Body Text Indent"/>
    <w:basedOn w:val="Normalny"/>
    <w:link w:val="TekstpodstawowywcityZnak"/>
    <w:uiPriority w:val="99"/>
    <w:rsid w:val="00FE310E"/>
    <w:pPr>
      <w:ind w:left="567"/>
    </w:pPr>
  </w:style>
  <w:style w:type="character" w:customStyle="1" w:styleId="TekstpodstawowywcityZnak">
    <w:name w:val="Tekst podstawowy wcięty Znak"/>
    <w:link w:val="Tekstpodstawowywcity"/>
    <w:uiPriority w:val="99"/>
    <w:semiHidden/>
    <w:locked/>
    <w:rsid w:val="00181A58"/>
    <w:rPr>
      <w:rFonts w:cs="Times New Roman"/>
      <w:sz w:val="20"/>
      <w:szCs w:val="20"/>
    </w:rPr>
  </w:style>
  <w:style w:type="paragraph" w:styleId="Tekstpodstawowy">
    <w:name w:val="Body Text"/>
    <w:basedOn w:val="Normalny"/>
    <w:link w:val="TekstpodstawowyZnak"/>
    <w:uiPriority w:val="99"/>
    <w:rsid w:val="00FE310E"/>
  </w:style>
  <w:style w:type="character" w:customStyle="1" w:styleId="TekstpodstawowyZnak">
    <w:name w:val="Tekst podstawowy Znak"/>
    <w:link w:val="Tekstpodstawowy"/>
    <w:uiPriority w:val="99"/>
    <w:semiHidden/>
    <w:locked/>
    <w:rsid w:val="00181A58"/>
    <w:rPr>
      <w:rFonts w:cs="Times New Roman"/>
      <w:sz w:val="20"/>
      <w:szCs w:val="20"/>
    </w:rPr>
  </w:style>
  <w:style w:type="character" w:styleId="Numerstrony">
    <w:name w:val="page number"/>
    <w:uiPriority w:val="99"/>
    <w:rsid w:val="00FE310E"/>
    <w:rPr>
      <w:rFonts w:cs="Times New Roman"/>
    </w:rPr>
  </w:style>
  <w:style w:type="paragraph" w:styleId="Stopka">
    <w:name w:val="footer"/>
    <w:basedOn w:val="Normalny"/>
    <w:link w:val="StopkaZnak"/>
    <w:uiPriority w:val="99"/>
    <w:rsid w:val="00FE310E"/>
    <w:pPr>
      <w:tabs>
        <w:tab w:val="center" w:pos="4536"/>
        <w:tab w:val="right" w:pos="9072"/>
      </w:tabs>
    </w:pPr>
  </w:style>
  <w:style w:type="character" w:customStyle="1" w:styleId="StopkaZnak">
    <w:name w:val="Stopka Znak"/>
    <w:link w:val="Stopka"/>
    <w:uiPriority w:val="99"/>
    <w:locked/>
    <w:rsid w:val="00181A58"/>
    <w:rPr>
      <w:rFonts w:cs="Times New Roman"/>
      <w:sz w:val="20"/>
      <w:szCs w:val="20"/>
    </w:rPr>
  </w:style>
  <w:style w:type="paragraph" w:styleId="Tekstprzypisudolnego">
    <w:name w:val="footnote text"/>
    <w:basedOn w:val="Normalny"/>
    <w:link w:val="TekstprzypisudolnegoZnak"/>
    <w:uiPriority w:val="99"/>
    <w:rsid w:val="00FE310E"/>
  </w:style>
  <w:style w:type="character" w:customStyle="1" w:styleId="TekstprzypisudolnegoZnak">
    <w:name w:val="Tekst przypisu dolnego Znak"/>
    <w:link w:val="Tekstprzypisudolnego"/>
    <w:uiPriority w:val="99"/>
    <w:semiHidden/>
    <w:locked/>
    <w:rsid w:val="00181A58"/>
    <w:rPr>
      <w:rFonts w:cs="Times New Roman"/>
      <w:sz w:val="20"/>
      <w:szCs w:val="20"/>
    </w:rPr>
  </w:style>
  <w:style w:type="paragraph" w:styleId="Tekstpodstawowywcity2">
    <w:name w:val="Body Text Indent 2"/>
    <w:basedOn w:val="Normalny"/>
    <w:link w:val="Tekstpodstawowywcity2Znak"/>
    <w:uiPriority w:val="99"/>
    <w:rsid w:val="00FE310E"/>
    <w:pPr>
      <w:ind w:left="227"/>
    </w:pPr>
  </w:style>
  <w:style w:type="character" w:customStyle="1" w:styleId="Tekstpodstawowywcity2Znak">
    <w:name w:val="Tekst podstawowy wcięty 2 Znak"/>
    <w:link w:val="Tekstpodstawowywcity2"/>
    <w:uiPriority w:val="99"/>
    <w:semiHidden/>
    <w:locked/>
    <w:rsid w:val="00181A58"/>
    <w:rPr>
      <w:rFonts w:cs="Times New Roman"/>
      <w:sz w:val="20"/>
      <w:szCs w:val="20"/>
    </w:rPr>
  </w:style>
  <w:style w:type="paragraph" w:customStyle="1" w:styleId="xl22">
    <w:name w:val="xl22"/>
    <w:basedOn w:val="Normalny"/>
    <w:uiPriority w:val="99"/>
    <w:rsid w:val="00FE310E"/>
    <w:pPr>
      <w:spacing w:before="100" w:beforeAutospacing="1" w:after="100" w:afterAutospacing="1"/>
      <w:jc w:val="center"/>
    </w:pPr>
    <w:rPr>
      <w:lang w:val="en-US" w:eastAsia="en-US"/>
    </w:rPr>
  </w:style>
  <w:style w:type="paragraph" w:customStyle="1" w:styleId="Wypunktowanie2">
    <w:name w:val="Wypunktowanie2"/>
    <w:basedOn w:val="Normalny"/>
    <w:uiPriority w:val="99"/>
    <w:rsid w:val="00FE310E"/>
    <w:pPr>
      <w:tabs>
        <w:tab w:val="num" w:pos="792"/>
      </w:tabs>
      <w:ind w:left="792" w:hanging="432"/>
    </w:pPr>
    <w:rPr>
      <w:lang w:eastAsia="en-US"/>
    </w:rPr>
  </w:style>
  <w:style w:type="character" w:styleId="Odwoanieprzypisudolnego">
    <w:name w:val="footnote reference"/>
    <w:uiPriority w:val="99"/>
    <w:semiHidden/>
    <w:rsid w:val="00FE310E"/>
    <w:rPr>
      <w:rFonts w:cs="Times New Roman"/>
      <w:vertAlign w:val="superscript"/>
    </w:rPr>
  </w:style>
  <w:style w:type="paragraph" w:customStyle="1" w:styleId="spistreci1">
    <w:name w:val="spis treści 1"/>
    <w:basedOn w:val="Normalny"/>
    <w:uiPriority w:val="99"/>
    <w:rsid w:val="00FE310E"/>
    <w:pPr>
      <w:tabs>
        <w:tab w:val="right" w:leader="dot" w:pos="9360"/>
      </w:tabs>
      <w:suppressAutoHyphens/>
      <w:spacing w:before="480" w:line="240" w:lineRule="atLeast"/>
      <w:ind w:left="720" w:right="720" w:hanging="720"/>
    </w:pPr>
    <w:rPr>
      <w:lang w:val="en-US"/>
    </w:rPr>
  </w:style>
  <w:style w:type="paragraph" w:customStyle="1" w:styleId="spistreci2">
    <w:name w:val="spis treści 2"/>
    <w:basedOn w:val="Normalny"/>
    <w:uiPriority w:val="99"/>
    <w:rsid w:val="00FE310E"/>
    <w:pPr>
      <w:tabs>
        <w:tab w:val="right" w:leader="dot" w:pos="9360"/>
      </w:tabs>
      <w:suppressAutoHyphens/>
      <w:spacing w:line="240" w:lineRule="atLeast"/>
      <w:ind w:left="1440" w:right="720" w:hanging="720"/>
    </w:pPr>
    <w:rPr>
      <w:lang w:val="en-US"/>
    </w:rPr>
  </w:style>
  <w:style w:type="paragraph" w:customStyle="1" w:styleId="spistreci3">
    <w:name w:val="spis treści 3"/>
    <w:basedOn w:val="Normalny"/>
    <w:uiPriority w:val="99"/>
    <w:rsid w:val="00FE310E"/>
    <w:pPr>
      <w:tabs>
        <w:tab w:val="right" w:leader="dot" w:pos="9360"/>
      </w:tabs>
      <w:suppressAutoHyphens/>
      <w:spacing w:line="240" w:lineRule="atLeast"/>
      <w:ind w:left="2160" w:right="720" w:hanging="720"/>
    </w:pPr>
    <w:rPr>
      <w:lang w:val="en-US"/>
    </w:rPr>
  </w:style>
  <w:style w:type="paragraph" w:customStyle="1" w:styleId="spistreci4">
    <w:name w:val="spis treści 4"/>
    <w:basedOn w:val="Normalny"/>
    <w:uiPriority w:val="99"/>
    <w:rsid w:val="00FE310E"/>
    <w:pPr>
      <w:tabs>
        <w:tab w:val="right" w:leader="dot" w:pos="9360"/>
      </w:tabs>
      <w:suppressAutoHyphens/>
      <w:spacing w:line="240" w:lineRule="atLeast"/>
      <w:ind w:left="2880" w:right="720" w:hanging="720"/>
    </w:pPr>
    <w:rPr>
      <w:lang w:val="en-US"/>
    </w:rPr>
  </w:style>
  <w:style w:type="paragraph" w:customStyle="1" w:styleId="spistreci5">
    <w:name w:val="spis treści 5"/>
    <w:basedOn w:val="Normalny"/>
    <w:uiPriority w:val="99"/>
    <w:rsid w:val="00FE310E"/>
    <w:pPr>
      <w:tabs>
        <w:tab w:val="right" w:leader="dot" w:pos="9360"/>
      </w:tabs>
      <w:suppressAutoHyphens/>
      <w:spacing w:line="240" w:lineRule="atLeast"/>
      <w:ind w:left="3600" w:right="720" w:hanging="720"/>
    </w:pPr>
    <w:rPr>
      <w:lang w:val="en-US"/>
    </w:rPr>
  </w:style>
  <w:style w:type="paragraph" w:customStyle="1" w:styleId="spistreci6">
    <w:name w:val="spis treści 6"/>
    <w:basedOn w:val="Normalny"/>
    <w:uiPriority w:val="99"/>
    <w:rsid w:val="00FE310E"/>
    <w:pPr>
      <w:tabs>
        <w:tab w:val="right" w:pos="9360"/>
      </w:tabs>
      <w:suppressAutoHyphens/>
      <w:spacing w:line="240" w:lineRule="atLeast"/>
      <w:ind w:left="720" w:hanging="720"/>
    </w:pPr>
    <w:rPr>
      <w:lang w:val="en-US"/>
    </w:rPr>
  </w:style>
  <w:style w:type="paragraph" w:customStyle="1" w:styleId="spistreci7">
    <w:name w:val="spis treści 7"/>
    <w:basedOn w:val="Normalny"/>
    <w:uiPriority w:val="99"/>
    <w:rsid w:val="00FE310E"/>
    <w:pPr>
      <w:suppressAutoHyphens/>
      <w:spacing w:line="240" w:lineRule="atLeast"/>
      <w:ind w:left="720" w:hanging="720"/>
    </w:pPr>
    <w:rPr>
      <w:lang w:val="en-US"/>
    </w:rPr>
  </w:style>
  <w:style w:type="paragraph" w:customStyle="1" w:styleId="spistreci8">
    <w:name w:val="spis treści 8"/>
    <w:basedOn w:val="Normalny"/>
    <w:uiPriority w:val="99"/>
    <w:rsid w:val="00FE310E"/>
    <w:pPr>
      <w:tabs>
        <w:tab w:val="right" w:pos="9360"/>
      </w:tabs>
      <w:suppressAutoHyphens/>
      <w:spacing w:line="240" w:lineRule="atLeast"/>
      <w:ind w:left="720" w:hanging="720"/>
    </w:pPr>
    <w:rPr>
      <w:lang w:val="en-US"/>
    </w:rPr>
  </w:style>
  <w:style w:type="paragraph" w:customStyle="1" w:styleId="spistreci9">
    <w:name w:val="spis treści 9"/>
    <w:basedOn w:val="Normalny"/>
    <w:uiPriority w:val="99"/>
    <w:rsid w:val="00FE310E"/>
    <w:pPr>
      <w:tabs>
        <w:tab w:val="right" w:leader="dot" w:pos="9360"/>
      </w:tabs>
      <w:suppressAutoHyphens/>
      <w:spacing w:line="240" w:lineRule="atLeast"/>
      <w:ind w:left="720" w:hanging="720"/>
    </w:pPr>
    <w:rPr>
      <w:lang w:val="en-US"/>
    </w:rPr>
  </w:style>
  <w:style w:type="paragraph" w:customStyle="1" w:styleId="nagwekwykazurde">
    <w:name w:val="nagłówek wykazu źródeł"/>
    <w:basedOn w:val="Normalny"/>
    <w:uiPriority w:val="99"/>
    <w:rsid w:val="00FE310E"/>
    <w:pPr>
      <w:tabs>
        <w:tab w:val="right" w:pos="9360"/>
      </w:tabs>
      <w:suppressAutoHyphens/>
      <w:spacing w:line="240" w:lineRule="atLeast"/>
    </w:pPr>
    <w:rPr>
      <w:lang w:val="en-US"/>
    </w:rPr>
  </w:style>
  <w:style w:type="paragraph" w:customStyle="1" w:styleId="podpis">
    <w:name w:val="podpis"/>
    <w:basedOn w:val="Normalny"/>
    <w:uiPriority w:val="99"/>
    <w:rsid w:val="00FE310E"/>
    <w:rPr>
      <w:szCs w:val="24"/>
    </w:rPr>
  </w:style>
  <w:style w:type="character" w:customStyle="1" w:styleId="EquationCaption">
    <w:name w:val="_Equation Caption"/>
    <w:uiPriority w:val="99"/>
    <w:rsid w:val="00FE310E"/>
  </w:style>
  <w:style w:type="paragraph" w:customStyle="1" w:styleId="WW-Tekstpodstawowy2">
    <w:name w:val="WW-Tekst podstawowy 2"/>
    <w:basedOn w:val="Normalny"/>
    <w:uiPriority w:val="99"/>
    <w:rsid w:val="00FE310E"/>
    <w:pPr>
      <w:suppressAutoHyphens/>
    </w:pPr>
    <w:rPr>
      <w:b/>
    </w:rPr>
  </w:style>
  <w:style w:type="paragraph" w:styleId="Tekstpodstawowy2">
    <w:name w:val="Body Text 2"/>
    <w:basedOn w:val="Normalny"/>
    <w:link w:val="Tekstpodstawowy2Znak"/>
    <w:uiPriority w:val="99"/>
    <w:rsid w:val="00FE310E"/>
  </w:style>
  <w:style w:type="character" w:customStyle="1" w:styleId="Tekstpodstawowy2Znak">
    <w:name w:val="Tekst podstawowy 2 Znak"/>
    <w:link w:val="Tekstpodstawowy2"/>
    <w:uiPriority w:val="99"/>
    <w:semiHidden/>
    <w:locked/>
    <w:rsid w:val="00181A58"/>
    <w:rPr>
      <w:rFonts w:cs="Times New Roman"/>
      <w:sz w:val="20"/>
      <w:szCs w:val="20"/>
    </w:rPr>
  </w:style>
  <w:style w:type="paragraph" w:styleId="Tekstpodstawowywcity3">
    <w:name w:val="Body Text Indent 3"/>
    <w:basedOn w:val="Normalny"/>
    <w:link w:val="Tekstpodstawowywcity3Znak"/>
    <w:uiPriority w:val="99"/>
    <w:rsid w:val="00FE310E"/>
    <w:pPr>
      <w:ind w:left="540" w:hanging="540"/>
    </w:pPr>
    <w:rPr>
      <w:sz w:val="16"/>
      <w:szCs w:val="16"/>
    </w:rPr>
  </w:style>
  <w:style w:type="character" w:customStyle="1" w:styleId="Tekstpodstawowywcity3Znak">
    <w:name w:val="Tekst podstawowy wcięty 3 Znak"/>
    <w:link w:val="Tekstpodstawowywcity3"/>
    <w:uiPriority w:val="99"/>
    <w:semiHidden/>
    <w:locked/>
    <w:rsid w:val="00181A58"/>
    <w:rPr>
      <w:rFonts w:cs="Times New Roman"/>
      <w:sz w:val="16"/>
      <w:szCs w:val="16"/>
    </w:rPr>
  </w:style>
  <w:style w:type="paragraph" w:styleId="Tekstpodstawowy3">
    <w:name w:val="Body Text 3"/>
    <w:basedOn w:val="Normalny"/>
    <w:link w:val="Tekstpodstawowy3Znak"/>
    <w:uiPriority w:val="99"/>
    <w:rsid w:val="00FE310E"/>
    <w:pPr>
      <w:ind w:right="-176"/>
      <w:jc w:val="center"/>
    </w:pPr>
    <w:rPr>
      <w:sz w:val="16"/>
      <w:szCs w:val="16"/>
    </w:rPr>
  </w:style>
  <w:style w:type="character" w:customStyle="1" w:styleId="Tekstpodstawowy3Znak">
    <w:name w:val="Tekst podstawowy 3 Znak"/>
    <w:link w:val="Tekstpodstawowy3"/>
    <w:uiPriority w:val="99"/>
    <w:semiHidden/>
    <w:locked/>
    <w:rsid w:val="00181A58"/>
    <w:rPr>
      <w:rFonts w:cs="Times New Roman"/>
      <w:sz w:val="16"/>
      <w:szCs w:val="16"/>
    </w:rPr>
  </w:style>
  <w:style w:type="paragraph" w:styleId="Podtytu">
    <w:name w:val="Subtitle"/>
    <w:basedOn w:val="Normalny"/>
    <w:link w:val="PodtytuZnak"/>
    <w:uiPriority w:val="99"/>
    <w:qFormat/>
    <w:rsid w:val="00FE310E"/>
    <w:pPr>
      <w:jc w:val="center"/>
    </w:pPr>
    <w:rPr>
      <w:rFonts w:ascii="Cambria" w:hAnsi="Cambria"/>
      <w:sz w:val="24"/>
      <w:szCs w:val="24"/>
    </w:rPr>
  </w:style>
  <w:style w:type="character" w:customStyle="1" w:styleId="PodtytuZnak">
    <w:name w:val="Podtytuł Znak"/>
    <w:link w:val="Podtytu"/>
    <w:uiPriority w:val="99"/>
    <w:locked/>
    <w:rsid w:val="00181A58"/>
    <w:rPr>
      <w:rFonts w:ascii="Cambria" w:hAnsi="Cambria" w:cs="Times New Roman"/>
      <w:sz w:val="24"/>
      <w:szCs w:val="24"/>
    </w:rPr>
  </w:style>
  <w:style w:type="paragraph" w:customStyle="1" w:styleId="xl23">
    <w:name w:val="xl23"/>
    <w:basedOn w:val="Normalny"/>
    <w:uiPriority w:val="99"/>
    <w:rsid w:val="00FE310E"/>
    <w:pPr>
      <w:spacing w:before="100" w:beforeAutospacing="1" w:after="100" w:afterAutospacing="1"/>
    </w:pPr>
    <w:rPr>
      <w:lang w:val="en-US" w:eastAsia="en-US"/>
    </w:rPr>
  </w:style>
  <w:style w:type="paragraph" w:styleId="Tekstblokowy">
    <w:name w:val="Block Text"/>
    <w:basedOn w:val="Normalny"/>
    <w:uiPriority w:val="99"/>
    <w:rsid w:val="00FE310E"/>
    <w:pPr>
      <w:tabs>
        <w:tab w:val="left" w:pos="1701"/>
      </w:tabs>
      <w:ind w:left="540" w:right="99"/>
    </w:pPr>
  </w:style>
  <w:style w:type="character" w:customStyle="1" w:styleId="WW-Absatz-Standardschriftart1">
    <w:name w:val="WW-Absatz-Standardschriftart1"/>
    <w:uiPriority w:val="99"/>
    <w:rsid w:val="00FE310E"/>
  </w:style>
  <w:style w:type="paragraph" w:customStyle="1" w:styleId="mylniki1">
    <w:name w:val="myślniki1"/>
    <w:basedOn w:val="Tekstpodstawowy"/>
    <w:uiPriority w:val="99"/>
    <w:rsid w:val="008C1410"/>
    <w:pPr>
      <w:tabs>
        <w:tab w:val="num" w:pos="720"/>
        <w:tab w:val="num" w:pos="1080"/>
      </w:tabs>
      <w:ind w:left="720" w:hanging="180"/>
    </w:pPr>
    <w:rPr>
      <w:sz w:val="24"/>
    </w:rPr>
  </w:style>
  <w:style w:type="character" w:styleId="Hipercze">
    <w:name w:val="Hyperlink"/>
    <w:uiPriority w:val="99"/>
    <w:rsid w:val="0050409A"/>
    <w:rPr>
      <w:rFonts w:cs="Times New Roman"/>
      <w:color w:val="0000FF"/>
      <w:u w:val="single"/>
    </w:rPr>
  </w:style>
  <w:style w:type="character" w:styleId="Odwoaniedokomentarza">
    <w:name w:val="annotation reference"/>
    <w:uiPriority w:val="99"/>
    <w:rsid w:val="00256553"/>
    <w:rPr>
      <w:rFonts w:cs="Times New Roman"/>
      <w:sz w:val="16"/>
      <w:szCs w:val="16"/>
    </w:rPr>
  </w:style>
  <w:style w:type="paragraph" w:styleId="Tekstkomentarza">
    <w:name w:val="annotation text"/>
    <w:basedOn w:val="Normalny"/>
    <w:link w:val="TekstkomentarzaZnak"/>
    <w:uiPriority w:val="99"/>
    <w:rsid w:val="00256553"/>
  </w:style>
  <w:style w:type="character" w:customStyle="1" w:styleId="TekstkomentarzaZnak">
    <w:name w:val="Tekst komentarza Znak"/>
    <w:link w:val="Tekstkomentarza"/>
    <w:uiPriority w:val="99"/>
    <w:locked/>
    <w:rsid w:val="00256553"/>
    <w:rPr>
      <w:rFonts w:cs="Times New Roman"/>
    </w:rPr>
  </w:style>
  <w:style w:type="paragraph" w:styleId="Tematkomentarza">
    <w:name w:val="annotation subject"/>
    <w:basedOn w:val="Tekstkomentarza"/>
    <w:next w:val="Tekstkomentarza"/>
    <w:link w:val="TematkomentarzaZnak"/>
    <w:uiPriority w:val="99"/>
    <w:rsid w:val="00256553"/>
    <w:rPr>
      <w:b/>
      <w:bCs/>
    </w:rPr>
  </w:style>
  <w:style w:type="character" w:customStyle="1" w:styleId="TematkomentarzaZnak">
    <w:name w:val="Temat komentarza Znak"/>
    <w:link w:val="Tematkomentarza"/>
    <w:uiPriority w:val="99"/>
    <w:locked/>
    <w:rsid w:val="00256553"/>
    <w:rPr>
      <w:rFonts w:cs="Times New Roman"/>
      <w:b/>
      <w:bCs/>
    </w:rPr>
  </w:style>
  <w:style w:type="paragraph" w:styleId="Tekstdymka">
    <w:name w:val="Balloon Text"/>
    <w:basedOn w:val="Normalny"/>
    <w:link w:val="TekstdymkaZnak"/>
    <w:uiPriority w:val="99"/>
    <w:rsid w:val="00256553"/>
    <w:rPr>
      <w:rFonts w:ascii="Tahoma" w:hAnsi="Tahoma"/>
      <w:sz w:val="16"/>
      <w:szCs w:val="16"/>
    </w:rPr>
  </w:style>
  <w:style w:type="character" w:customStyle="1" w:styleId="TekstdymkaZnak">
    <w:name w:val="Tekst dymka Znak"/>
    <w:link w:val="Tekstdymka"/>
    <w:uiPriority w:val="99"/>
    <w:locked/>
    <w:rsid w:val="00256553"/>
    <w:rPr>
      <w:rFonts w:ascii="Tahoma" w:hAnsi="Tahoma" w:cs="Tahoma"/>
      <w:sz w:val="16"/>
      <w:szCs w:val="16"/>
    </w:rPr>
  </w:style>
  <w:style w:type="paragraph" w:customStyle="1" w:styleId="Kolorowalistaakcent11">
    <w:name w:val="Kolorowa lista — akcent 11"/>
    <w:aliases w:val="zwykły tekst,List Paragraph1,BulletC,normalny tekst,Obiekt"/>
    <w:basedOn w:val="Normalny"/>
    <w:link w:val="Kolorowalistaakcent1Znak"/>
    <w:uiPriority w:val="34"/>
    <w:qFormat/>
    <w:rsid w:val="00467488"/>
    <w:pPr>
      <w:ind w:left="720"/>
      <w:contextualSpacing/>
    </w:pPr>
  </w:style>
  <w:style w:type="character" w:customStyle="1" w:styleId="Kolorowalistaakcent1Znak">
    <w:name w:val="Kolorowa lista — akcent 1 Znak"/>
    <w:aliases w:val="zwykły tekst Znak,List Paragraph1 Znak,BulletC Znak,normalny tekst Znak,Obiekt Znak,Akapit z listą Znak,Wypunktowanie Znak,sw tekst Znak,CW_Lista Znak"/>
    <w:link w:val="Kolorowalistaakcent11"/>
    <w:uiPriority w:val="34"/>
    <w:qFormat/>
    <w:locked/>
    <w:rsid w:val="00EF42B8"/>
  </w:style>
  <w:style w:type="paragraph" w:customStyle="1" w:styleId="Akapitzlist1">
    <w:name w:val="Akapit z listą1"/>
    <w:basedOn w:val="Normalny"/>
    <w:uiPriority w:val="99"/>
    <w:rsid w:val="00791D5A"/>
    <w:pPr>
      <w:ind w:left="708"/>
    </w:pPr>
    <w:rPr>
      <w:sz w:val="24"/>
      <w:szCs w:val="24"/>
    </w:rPr>
  </w:style>
  <w:style w:type="paragraph" w:customStyle="1" w:styleId="redniasiatka21">
    <w:name w:val="Średnia siatka 21"/>
    <w:uiPriority w:val="99"/>
    <w:qFormat/>
    <w:rsid w:val="002A1E94"/>
    <w:rPr>
      <w:sz w:val="24"/>
      <w:szCs w:val="24"/>
    </w:rPr>
  </w:style>
  <w:style w:type="character" w:customStyle="1" w:styleId="ZnakZnak1">
    <w:name w:val="Znak Znak1"/>
    <w:uiPriority w:val="99"/>
    <w:semiHidden/>
    <w:locked/>
    <w:rsid w:val="00FB04C5"/>
    <w:rPr>
      <w:rFonts w:cs="Times New Roman"/>
      <w:sz w:val="24"/>
      <w:szCs w:val="24"/>
      <w:lang w:val="pl-PL" w:eastAsia="pl-PL" w:bidi="ar-SA"/>
    </w:rPr>
  </w:style>
  <w:style w:type="character" w:customStyle="1" w:styleId="ZnakZnak13">
    <w:name w:val="Znak Znak13"/>
    <w:uiPriority w:val="99"/>
    <w:rsid w:val="0095090C"/>
    <w:rPr>
      <w:sz w:val="24"/>
      <w:lang w:val="pl-PL" w:eastAsia="pl-PL"/>
    </w:rPr>
  </w:style>
  <w:style w:type="table" w:styleId="Tabela-Siatka">
    <w:name w:val="Table Grid"/>
    <w:basedOn w:val="Standardowy"/>
    <w:uiPriority w:val="39"/>
    <w:locked/>
    <w:rsid w:val="00D91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31">
    <w:name w:val="Znak Znak131"/>
    <w:uiPriority w:val="99"/>
    <w:rsid w:val="00D557F2"/>
    <w:rPr>
      <w:sz w:val="24"/>
      <w:lang w:val="pl-PL" w:eastAsia="pl-PL"/>
    </w:rPr>
  </w:style>
  <w:style w:type="character" w:customStyle="1" w:styleId="ZnakZnak3">
    <w:name w:val="Znak Znak3"/>
    <w:uiPriority w:val="99"/>
    <w:semiHidden/>
    <w:locked/>
    <w:rsid w:val="00B61D13"/>
    <w:rPr>
      <w:rFonts w:cs="Times New Roman"/>
      <w:sz w:val="24"/>
      <w:szCs w:val="24"/>
      <w:lang w:val="pl-PL" w:eastAsia="pl-PL" w:bidi="ar-SA"/>
    </w:rPr>
  </w:style>
  <w:style w:type="character" w:customStyle="1" w:styleId="ZnakZnak132">
    <w:name w:val="Znak Znak132"/>
    <w:uiPriority w:val="99"/>
    <w:rsid w:val="00E24EFA"/>
    <w:rPr>
      <w:rFonts w:ascii="Calibri" w:hAnsi="Calibri"/>
      <w:sz w:val="22"/>
      <w:lang w:val="pl-PL" w:eastAsia="en-US"/>
    </w:rPr>
  </w:style>
  <w:style w:type="character" w:customStyle="1" w:styleId="NagwekstronyZnakZnak">
    <w:name w:val="Nagłówek strony Znak Znak"/>
    <w:uiPriority w:val="99"/>
    <w:locked/>
    <w:rsid w:val="001201F3"/>
    <w:rPr>
      <w:sz w:val="24"/>
    </w:rPr>
  </w:style>
  <w:style w:type="paragraph" w:customStyle="1" w:styleId="Tekstpodstawowy311">
    <w:name w:val="Tekst podstawowy 311"/>
    <w:basedOn w:val="Normalny"/>
    <w:rsid w:val="00011BBC"/>
    <w:pPr>
      <w:suppressAutoHyphens/>
    </w:pPr>
    <w:rPr>
      <w:kern w:val="1"/>
      <w:sz w:val="24"/>
      <w:szCs w:val="24"/>
    </w:rPr>
  </w:style>
  <w:style w:type="paragraph" w:customStyle="1" w:styleId="punkt">
    <w:name w:val="punkt"/>
    <w:basedOn w:val="Normalny"/>
    <w:uiPriority w:val="99"/>
    <w:rsid w:val="00A422CC"/>
    <w:pPr>
      <w:tabs>
        <w:tab w:val="left" w:pos="540"/>
      </w:tabs>
      <w:ind w:left="540" w:hanging="540"/>
    </w:pPr>
    <w:rPr>
      <w:b/>
      <w:bCs/>
      <w:sz w:val="28"/>
      <w:szCs w:val="24"/>
    </w:rPr>
  </w:style>
  <w:style w:type="character" w:customStyle="1" w:styleId="h2">
    <w:name w:val="h2"/>
    <w:uiPriority w:val="99"/>
    <w:rsid w:val="00A422CC"/>
    <w:rPr>
      <w:rFonts w:cs="Times New Roman"/>
    </w:rPr>
  </w:style>
  <w:style w:type="paragraph" w:styleId="HTML-wstpniesformatowany">
    <w:name w:val="HTML Preformatted"/>
    <w:basedOn w:val="Normalny"/>
    <w:link w:val="HTML-wstpniesformatowanyZnak"/>
    <w:uiPriority w:val="99"/>
    <w:locked/>
    <w:rsid w:val="00A42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4"/>
      <w:szCs w:val="24"/>
    </w:rPr>
  </w:style>
  <w:style w:type="character" w:customStyle="1" w:styleId="HTML-wstpniesformatowanyZnak">
    <w:name w:val="HTML - wstępnie sformatowany Znak"/>
    <w:link w:val="HTML-wstpniesformatowany"/>
    <w:uiPriority w:val="99"/>
    <w:semiHidden/>
    <w:locked/>
    <w:rsid w:val="00A422CC"/>
    <w:rPr>
      <w:rFonts w:cs="Times New Roman"/>
      <w:sz w:val="24"/>
      <w:szCs w:val="24"/>
      <w:lang w:val="pl-PL" w:eastAsia="pl-PL" w:bidi="ar-SA"/>
    </w:rPr>
  </w:style>
  <w:style w:type="paragraph" w:customStyle="1" w:styleId="Akapitzlist21">
    <w:name w:val="Akapit z listą21"/>
    <w:basedOn w:val="Normalny"/>
    <w:uiPriority w:val="99"/>
    <w:rsid w:val="006E4474"/>
    <w:pPr>
      <w:ind w:left="720"/>
      <w:contextualSpacing/>
    </w:pPr>
  </w:style>
  <w:style w:type="paragraph" w:customStyle="1" w:styleId="Akapitzlist2">
    <w:name w:val="Akapit z listą2"/>
    <w:basedOn w:val="Normalny"/>
    <w:uiPriority w:val="99"/>
    <w:rsid w:val="008C624F"/>
    <w:pPr>
      <w:suppressAutoHyphens/>
      <w:ind w:left="720"/>
    </w:pPr>
    <w:rPr>
      <w:sz w:val="24"/>
      <w:szCs w:val="24"/>
    </w:rPr>
  </w:style>
  <w:style w:type="paragraph" w:customStyle="1" w:styleId="Listanumerowana1">
    <w:name w:val="Lista numerowana1"/>
    <w:basedOn w:val="Normalny"/>
    <w:uiPriority w:val="99"/>
    <w:rsid w:val="00D54CC1"/>
    <w:pPr>
      <w:suppressAutoHyphens/>
      <w:ind w:left="360" w:hanging="360"/>
    </w:pPr>
    <w:rPr>
      <w:sz w:val="24"/>
      <w:szCs w:val="24"/>
      <w:lang w:eastAsia="ar-SA"/>
    </w:rPr>
  </w:style>
  <w:style w:type="paragraph" w:customStyle="1" w:styleId="Akapitzlist3">
    <w:name w:val="Akapit z listą3"/>
    <w:basedOn w:val="Normalny"/>
    <w:uiPriority w:val="99"/>
    <w:rsid w:val="004179BD"/>
    <w:pPr>
      <w:ind w:left="708"/>
    </w:pPr>
    <w:rPr>
      <w:sz w:val="24"/>
      <w:szCs w:val="24"/>
    </w:rPr>
  </w:style>
  <w:style w:type="character" w:customStyle="1" w:styleId="ZnakZnak11">
    <w:name w:val="Znak Znak11"/>
    <w:uiPriority w:val="99"/>
    <w:locked/>
    <w:rsid w:val="004179BD"/>
    <w:rPr>
      <w:sz w:val="24"/>
      <w:lang w:val="pl-PL" w:eastAsia="pl-PL"/>
    </w:rPr>
  </w:style>
  <w:style w:type="paragraph" w:customStyle="1" w:styleId="WW-Tekstpodstawowy3">
    <w:name w:val="WW-Tekst podstawowy 3"/>
    <w:basedOn w:val="Normalny"/>
    <w:uiPriority w:val="99"/>
    <w:rsid w:val="004179BD"/>
    <w:pPr>
      <w:tabs>
        <w:tab w:val="left" w:pos="2381"/>
      </w:tabs>
      <w:suppressAutoHyphens/>
    </w:pPr>
    <w:rPr>
      <w:b/>
      <w:i/>
      <w:sz w:val="28"/>
    </w:rPr>
  </w:style>
  <w:style w:type="paragraph" w:customStyle="1" w:styleId="Bezodstpw1">
    <w:name w:val="Bez odstępów1"/>
    <w:uiPriority w:val="99"/>
    <w:rsid w:val="004179BD"/>
    <w:rPr>
      <w:sz w:val="24"/>
      <w:szCs w:val="24"/>
    </w:rPr>
  </w:style>
  <w:style w:type="paragraph" w:customStyle="1" w:styleId="Akapitzlist4">
    <w:name w:val="Akapit z listą4"/>
    <w:basedOn w:val="Normalny"/>
    <w:uiPriority w:val="99"/>
    <w:rsid w:val="001F0F95"/>
    <w:pPr>
      <w:suppressAutoHyphens/>
      <w:ind w:left="708"/>
    </w:pPr>
    <w:rPr>
      <w:sz w:val="24"/>
      <w:szCs w:val="24"/>
      <w:lang w:eastAsia="ar-SA"/>
    </w:rPr>
  </w:style>
  <w:style w:type="paragraph" w:customStyle="1" w:styleId="Bezodstpw2">
    <w:name w:val="Bez odstępów2"/>
    <w:uiPriority w:val="99"/>
    <w:rsid w:val="001F0F95"/>
    <w:pPr>
      <w:suppressAutoHyphens/>
    </w:pPr>
    <w:rPr>
      <w:sz w:val="24"/>
      <w:szCs w:val="24"/>
      <w:lang w:eastAsia="ar-SA"/>
    </w:rPr>
  </w:style>
  <w:style w:type="paragraph" w:customStyle="1" w:styleId="msonormalcxsppierwsze">
    <w:name w:val="msonormalcxsppierwsze"/>
    <w:basedOn w:val="Normalny"/>
    <w:uiPriority w:val="99"/>
    <w:rsid w:val="001F0F95"/>
    <w:pPr>
      <w:spacing w:before="100" w:beforeAutospacing="1" w:after="100" w:afterAutospacing="1"/>
    </w:pPr>
    <w:rPr>
      <w:sz w:val="24"/>
      <w:szCs w:val="24"/>
    </w:rPr>
  </w:style>
  <w:style w:type="paragraph" w:customStyle="1" w:styleId="Akapitzlist5">
    <w:name w:val="Akapit z listą5"/>
    <w:basedOn w:val="Normalny"/>
    <w:uiPriority w:val="99"/>
    <w:rsid w:val="00DD0B3A"/>
    <w:pPr>
      <w:ind w:left="708"/>
    </w:pPr>
    <w:rPr>
      <w:sz w:val="24"/>
      <w:szCs w:val="24"/>
    </w:rPr>
  </w:style>
  <w:style w:type="paragraph" w:customStyle="1" w:styleId="Standard">
    <w:name w:val="Standard"/>
    <w:uiPriority w:val="99"/>
    <w:rsid w:val="00DD0B3A"/>
    <w:pPr>
      <w:overflowPunct w:val="0"/>
      <w:autoSpaceDE w:val="0"/>
      <w:autoSpaceDN w:val="0"/>
      <w:adjustRightInd w:val="0"/>
      <w:textAlignment w:val="baseline"/>
    </w:pPr>
  </w:style>
  <w:style w:type="paragraph" w:customStyle="1" w:styleId="Bezodstpw3">
    <w:name w:val="Bez odstępów3"/>
    <w:uiPriority w:val="99"/>
    <w:rsid w:val="00DD0B3A"/>
    <w:rPr>
      <w:sz w:val="24"/>
      <w:szCs w:val="24"/>
    </w:rPr>
  </w:style>
  <w:style w:type="paragraph" w:customStyle="1" w:styleId="Bezodstpw11">
    <w:name w:val="Bez odstępów11"/>
    <w:uiPriority w:val="99"/>
    <w:rsid w:val="006B68A6"/>
    <w:rPr>
      <w:sz w:val="24"/>
      <w:szCs w:val="24"/>
    </w:rPr>
  </w:style>
  <w:style w:type="character" w:customStyle="1" w:styleId="ZnakZnak14">
    <w:name w:val="Znak Znak14"/>
    <w:uiPriority w:val="99"/>
    <w:rsid w:val="00937AB2"/>
    <w:rPr>
      <w:sz w:val="24"/>
      <w:lang w:val="pl-PL" w:eastAsia="pl-PL"/>
    </w:rPr>
  </w:style>
  <w:style w:type="paragraph" w:customStyle="1" w:styleId="Akapitzlist6">
    <w:name w:val="Akapit z listą6"/>
    <w:basedOn w:val="Normalny"/>
    <w:uiPriority w:val="99"/>
    <w:rsid w:val="00FA5D68"/>
    <w:pPr>
      <w:spacing w:after="200" w:line="276" w:lineRule="auto"/>
      <w:ind w:left="708"/>
    </w:pPr>
    <w:rPr>
      <w:rFonts w:ascii="Calibri" w:hAnsi="Calibri"/>
      <w:sz w:val="22"/>
      <w:szCs w:val="22"/>
      <w:lang w:eastAsia="en-US"/>
    </w:rPr>
  </w:style>
  <w:style w:type="character" w:customStyle="1" w:styleId="ZnakZnak141">
    <w:name w:val="Znak Znak141"/>
    <w:uiPriority w:val="99"/>
    <w:rsid w:val="00FA5D68"/>
    <w:rPr>
      <w:sz w:val="24"/>
      <w:lang w:val="pl-PL" w:eastAsia="pl-PL"/>
    </w:rPr>
  </w:style>
  <w:style w:type="character" w:customStyle="1" w:styleId="ZnakZnak142">
    <w:name w:val="Znak Znak142"/>
    <w:uiPriority w:val="99"/>
    <w:rsid w:val="004D731B"/>
    <w:rPr>
      <w:sz w:val="24"/>
      <w:lang w:val="pl-PL" w:eastAsia="pl-PL"/>
    </w:rPr>
  </w:style>
  <w:style w:type="character" w:customStyle="1" w:styleId="NagwekstronyZnak">
    <w:name w:val="Nagłówek strony Znak"/>
    <w:aliases w:val="Nagłówek strony1 Znak,Nagłówek strony11 Znak Znak"/>
    <w:uiPriority w:val="99"/>
    <w:locked/>
    <w:rsid w:val="00732A16"/>
    <w:rPr>
      <w:sz w:val="24"/>
      <w:lang w:val="pl-PL" w:eastAsia="pl-PL"/>
    </w:rPr>
  </w:style>
  <w:style w:type="paragraph" w:styleId="Tytu">
    <w:name w:val="Title"/>
    <w:basedOn w:val="Normalny"/>
    <w:next w:val="Normalny"/>
    <w:link w:val="TytuZnak"/>
    <w:qFormat/>
    <w:locked/>
    <w:rsid w:val="004D7878"/>
    <w:pPr>
      <w:spacing w:before="240" w:after="60"/>
      <w:jc w:val="center"/>
      <w:outlineLvl w:val="0"/>
    </w:pPr>
    <w:rPr>
      <w:rFonts w:ascii="Calibri Light" w:hAnsi="Calibri Light"/>
      <w:b/>
      <w:bCs/>
      <w:kern w:val="28"/>
      <w:sz w:val="32"/>
      <w:szCs w:val="32"/>
    </w:rPr>
  </w:style>
  <w:style w:type="character" w:customStyle="1" w:styleId="TytuZnak">
    <w:name w:val="Tytuł Znak"/>
    <w:link w:val="Tytu"/>
    <w:rsid w:val="004D7878"/>
    <w:rPr>
      <w:rFonts w:ascii="Calibri Light" w:eastAsia="Times New Roman" w:hAnsi="Calibri Light" w:cs="Times New Roman"/>
      <w:b/>
      <w:bCs/>
      <w:kern w:val="28"/>
      <w:sz w:val="32"/>
      <w:szCs w:val="32"/>
    </w:rPr>
  </w:style>
  <w:style w:type="paragraph" w:customStyle="1" w:styleId="Kolorowecieniowanieakcent11">
    <w:name w:val="Kolorowe cieniowanie — akcent 11"/>
    <w:hidden/>
    <w:uiPriority w:val="99"/>
    <w:semiHidden/>
    <w:rsid w:val="004B09FB"/>
  </w:style>
  <w:style w:type="paragraph" w:styleId="Tekstprzypisukocowego">
    <w:name w:val="endnote text"/>
    <w:basedOn w:val="Normalny"/>
    <w:link w:val="TekstprzypisukocowegoZnak"/>
    <w:uiPriority w:val="99"/>
    <w:semiHidden/>
    <w:unhideWhenUsed/>
    <w:locked/>
    <w:rsid w:val="0025453F"/>
  </w:style>
  <w:style w:type="character" w:customStyle="1" w:styleId="TekstprzypisukocowegoZnak">
    <w:name w:val="Tekst przypisu końcowego Znak"/>
    <w:basedOn w:val="Domylnaczcionkaakapitu"/>
    <w:link w:val="Tekstprzypisukocowego"/>
    <w:uiPriority w:val="99"/>
    <w:semiHidden/>
    <w:rsid w:val="0025453F"/>
  </w:style>
  <w:style w:type="character" w:styleId="Odwoanieprzypisukocowego">
    <w:name w:val="endnote reference"/>
    <w:uiPriority w:val="99"/>
    <w:semiHidden/>
    <w:unhideWhenUsed/>
    <w:locked/>
    <w:rsid w:val="0025453F"/>
    <w:rPr>
      <w:vertAlign w:val="superscript"/>
    </w:rPr>
  </w:style>
  <w:style w:type="paragraph" w:customStyle="1" w:styleId="Tekstpodstawowywcity21">
    <w:name w:val="Tekst podstawowy wcięty 21"/>
    <w:basedOn w:val="Normalny"/>
    <w:rsid w:val="00607CDA"/>
    <w:pPr>
      <w:suppressAutoHyphens/>
      <w:ind w:left="227"/>
    </w:pPr>
    <w:rPr>
      <w:sz w:val="24"/>
      <w:szCs w:val="24"/>
      <w:lang w:eastAsia="ar-SA"/>
    </w:rPr>
  </w:style>
  <w:style w:type="paragraph" w:styleId="Akapitzlist">
    <w:name w:val="List Paragraph"/>
    <w:aliases w:val="sw tekst,CW_Lista"/>
    <w:basedOn w:val="Normalny"/>
    <w:uiPriority w:val="99"/>
    <w:qFormat/>
    <w:rsid w:val="00884F9C"/>
    <w:pPr>
      <w:spacing w:before="120" w:after="120"/>
      <w:ind w:left="720"/>
      <w:contextualSpacing/>
    </w:pPr>
    <w:rPr>
      <w:rFonts w:ascii="Calibri" w:eastAsia="Calibri" w:hAnsi="Calibri"/>
      <w:sz w:val="22"/>
      <w:szCs w:val="22"/>
      <w:lang w:eastAsia="en-US"/>
    </w:rPr>
  </w:style>
  <w:style w:type="paragraph" w:styleId="Poprawka">
    <w:name w:val="Revision"/>
    <w:hidden/>
    <w:uiPriority w:val="99"/>
    <w:semiHidden/>
    <w:rsid w:val="00C16775"/>
  </w:style>
  <w:style w:type="paragraph" w:customStyle="1" w:styleId="Style5">
    <w:name w:val="Style5"/>
    <w:basedOn w:val="Normalny"/>
    <w:uiPriority w:val="99"/>
    <w:rsid w:val="004E35DF"/>
    <w:pPr>
      <w:spacing w:line="289" w:lineRule="exact"/>
    </w:pPr>
    <w:rPr>
      <w:rFonts w:ascii="Arial" w:eastAsiaTheme="minorEastAsia" w:hAnsi="Arial" w:cs="Arial"/>
      <w:sz w:val="24"/>
      <w:szCs w:val="24"/>
    </w:rPr>
  </w:style>
  <w:style w:type="paragraph" w:styleId="Bezodstpw">
    <w:name w:val="No Spacing"/>
    <w:uiPriority w:val="99"/>
    <w:qFormat/>
    <w:rsid w:val="00312778"/>
    <w:rPr>
      <w:sz w:val="24"/>
      <w:szCs w:val="24"/>
    </w:rPr>
  </w:style>
  <w:style w:type="paragraph" w:customStyle="1" w:styleId="pkt">
    <w:name w:val="pkt"/>
    <w:basedOn w:val="Normalny"/>
    <w:rsid w:val="00312778"/>
    <w:pPr>
      <w:spacing w:before="60" w:after="60"/>
      <w:ind w:left="851" w:hanging="295"/>
    </w:pPr>
    <w:rPr>
      <w:sz w:val="24"/>
    </w:rPr>
  </w:style>
  <w:style w:type="paragraph" w:styleId="Mapadokumentu">
    <w:name w:val="Document Map"/>
    <w:basedOn w:val="Normalny"/>
    <w:link w:val="MapadokumentuZnak"/>
    <w:uiPriority w:val="99"/>
    <w:semiHidden/>
    <w:locked/>
    <w:rsid w:val="00312778"/>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12778"/>
    <w:rPr>
      <w:rFonts w:ascii="Tahoma" w:hAnsi="Tahoma"/>
      <w:shd w:val="clear" w:color="auto" w:fill="000080"/>
    </w:rPr>
  </w:style>
  <w:style w:type="character" w:customStyle="1" w:styleId="ZnakZnak2">
    <w:name w:val="Znak Znak2"/>
    <w:uiPriority w:val="99"/>
    <w:locked/>
    <w:rsid w:val="00312778"/>
    <w:rPr>
      <w:sz w:val="24"/>
    </w:rPr>
  </w:style>
  <w:style w:type="character" w:styleId="Pogrubienie">
    <w:name w:val="Strong"/>
    <w:uiPriority w:val="22"/>
    <w:qFormat/>
    <w:locked/>
    <w:rsid w:val="00312778"/>
    <w:rPr>
      <w:b/>
      <w:bCs/>
    </w:rPr>
  </w:style>
  <w:style w:type="character" w:customStyle="1" w:styleId="st">
    <w:name w:val="st"/>
    <w:basedOn w:val="Domylnaczcionkaakapitu"/>
    <w:rsid w:val="00312778"/>
  </w:style>
  <w:style w:type="character" w:styleId="Uwydatnienie">
    <w:name w:val="Emphasis"/>
    <w:uiPriority w:val="20"/>
    <w:qFormat/>
    <w:locked/>
    <w:rsid w:val="00312778"/>
    <w:rPr>
      <w:i/>
      <w:iCs/>
    </w:rPr>
  </w:style>
  <w:style w:type="paragraph" w:customStyle="1" w:styleId="Styl">
    <w:name w:val="Styl"/>
    <w:link w:val="StylZnak"/>
    <w:rsid w:val="00312778"/>
    <w:pPr>
      <w:widowControl w:val="0"/>
      <w:autoSpaceDE w:val="0"/>
      <w:autoSpaceDN w:val="0"/>
      <w:adjustRightInd w:val="0"/>
    </w:pPr>
    <w:rPr>
      <w:sz w:val="24"/>
      <w:szCs w:val="24"/>
    </w:rPr>
  </w:style>
  <w:style w:type="character" w:customStyle="1" w:styleId="StylZnak">
    <w:name w:val="Styl Znak"/>
    <w:link w:val="Styl"/>
    <w:rsid w:val="00312778"/>
    <w:rPr>
      <w:sz w:val="24"/>
      <w:szCs w:val="24"/>
    </w:rPr>
  </w:style>
  <w:style w:type="paragraph" w:customStyle="1" w:styleId="Default">
    <w:name w:val="Default"/>
    <w:rsid w:val="00312778"/>
    <w:pPr>
      <w:autoSpaceDE w:val="0"/>
      <w:autoSpaceDN w:val="0"/>
      <w:adjustRightInd w:val="0"/>
    </w:pPr>
    <w:rPr>
      <w:rFonts w:ascii="Arial" w:hAnsi="Arial" w:cs="Arial"/>
      <w:color w:val="000000"/>
      <w:sz w:val="24"/>
      <w:szCs w:val="24"/>
    </w:rPr>
  </w:style>
  <w:style w:type="paragraph" w:customStyle="1" w:styleId="Styl1">
    <w:name w:val="Styl1"/>
    <w:basedOn w:val="Styl"/>
    <w:link w:val="Styl1Znak"/>
    <w:qFormat/>
    <w:rsid w:val="00312778"/>
    <w:pPr>
      <w:tabs>
        <w:tab w:val="left" w:pos="3227"/>
      </w:tabs>
      <w:ind w:left="142" w:right="1"/>
    </w:pPr>
    <w:rPr>
      <w:rFonts w:ascii="Trebuchet MS" w:hAnsi="Trebuchet MS" w:cs="Arial"/>
      <w:sz w:val="18"/>
      <w:szCs w:val="18"/>
    </w:rPr>
  </w:style>
  <w:style w:type="character" w:customStyle="1" w:styleId="Styl1Znak">
    <w:name w:val="Styl1 Znak"/>
    <w:link w:val="Styl1"/>
    <w:rsid w:val="00312778"/>
    <w:rPr>
      <w:rFonts w:ascii="Trebuchet MS" w:hAnsi="Trebuchet MS" w:cs="Arial"/>
      <w:sz w:val="18"/>
      <w:szCs w:val="18"/>
    </w:rPr>
  </w:style>
  <w:style w:type="character" w:customStyle="1" w:styleId="Nierozpoznanawzmianka1">
    <w:name w:val="Nierozpoznana wzmianka1"/>
    <w:basedOn w:val="Domylnaczcionkaakapitu"/>
    <w:uiPriority w:val="99"/>
    <w:semiHidden/>
    <w:unhideWhenUsed/>
    <w:rsid w:val="00312778"/>
    <w:rPr>
      <w:color w:val="808080"/>
      <w:shd w:val="clear" w:color="auto" w:fill="E6E6E6"/>
    </w:rPr>
  </w:style>
  <w:style w:type="character" w:styleId="Wyrnienieintensywne">
    <w:name w:val="Intense Emphasis"/>
    <w:basedOn w:val="Domylnaczcionkaakapitu"/>
    <w:uiPriority w:val="21"/>
    <w:qFormat/>
    <w:rsid w:val="001B29BC"/>
    <w:rPr>
      <w:i/>
      <w:iCs/>
      <w:color w:val="4472C4" w:themeColor="accent1"/>
    </w:rPr>
  </w:style>
  <w:style w:type="character" w:customStyle="1" w:styleId="FontStyle24">
    <w:name w:val="Font Style24"/>
    <w:uiPriority w:val="99"/>
    <w:rsid w:val="0010495F"/>
    <w:rPr>
      <w:rFonts w:ascii="Bookman Old Style" w:hAnsi="Bookman Old Style" w:cs="Bookman Old Style"/>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29354">
      <w:bodyDiv w:val="1"/>
      <w:marLeft w:val="0"/>
      <w:marRight w:val="0"/>
      <w:marTop w:val="0"/>
      <w:marBottom w:val="0"/>
      <w:divBdr>
        <w:top w:val="none" w:sz="0" w:space="0" w:color="auto"/>
        <w:left w:val="none" w:sz="0" w:space="0" w:color="auto"/>
        <w:bottom w:val="none" w:sz="0" w:space="0" w:color="auto"/>
        <w:right w:val="none" w:sz="0" w:space="0" w:color="auto"/>
      </w:divBdr>
    </w:div>
    <w:div w:id="244263246">
      <w:bodyDiv w:val="1"/>
      <w:marLeft w:val="0"/>
      <w:marRight w:val="0"/>
      <w:marTop w:val="0"/>
      <w:marBottom w:val="0"/>
      <w:divBdr>
        <w:top w:val="none" w:sz="0" w:space="0" w:color="auto"/>
        <w:left w:val="none" w:sz="0" w:space="0" w:color="auto"/>
        <w:bottom w:val="none" w:sz="0" w:space="0" w:color="auto"/>
        <w:right w:val="none" w:sz="0" w:space="0" w:color="auto"/>
      </w:divBdr>
    </w:div>
    <w:div w:id="261110143">
      <w:bodyDiv w:val="1"/>
      <w:marLeft w:val="0"/>
      <w:marRight w:val="0"/>
      <w:marTop w:val="0"/>
      <w:marBottom w:val="0"/>
      <w:divBdr>
        <w:top w:val="none" w:sz="0" w:space="0" w:color="auto"/>
        <w:left w:val="none" w:sz="0" w:space="0" w:color="auto"/>
        <w:bottom w:val="none" w:sz="0" w:space="0" w:color="auto"/>
        <w:right w:val="none" w:sz="0" w:space="0" w:color="auto"/>
      </w:divBdr>
    </w:div>
    <w:div w:id="359208417">
      <w:bodyDiv w:val="1"/>
      <w:marLeft w:val="0"/>
      <w:marRight w:val="0"/>
      <w:marTop w:val="0"/>
      <w:marBottom w:val="0"/>
      <w:divBdr>
        <w:top w:val="none" w:sz="0" w:space="0" w:color="auto"/>
        <w:left w:val="none" w:sz="0" w:space="0" w:color="auto"/>
        <w:bottom w:val="none" w:sz="0" w:space="0" w:color="auto"/>
        <w:right w:val="none" w:sz="0" w:space="0" w:color="auto"/>
      </w:divBdr>
    </w:div>
    <w:div w:id="423191462">
      <w:marLeft w:val="0"/>
      <w:marRight w:val="0"/>
      <w:marTop w:val="0"/>
      <w:marBottom w:val="0"/>
      <w:divBdr>
        <w:top w:val="none" w:sz="0" w:space="0" w:color="auto"/>
        <w:left w:val="none" w:sz="0" w:space="0" w:color="auto"/>
        <w:bottom w:val="none" w:sz="0" w:space="0" w:color="auto"/>
        <w:right w:val="none" w:sz="0" w:space="0" w:color="auto"/>
      </w:divBdr>
    </w:div>
    <w:div w:id="423191463">
      <w:marLeft w:val="0"/>
      <w:marRight w:val="0"/>
      <w:marTop w:val="0"/>
      <w:marBottom w:val="0"/>
      <w:divBdr>
        <w:top w:val="none" w:sz="0" w:space="0" w:color="auto"/>
        <w:left w:val="none" w:sz="0" w:space="0" w:color="auto"/>
        <w:bottom w:val="none" w:sz="0" w:space="0" w:color="auto"/>
        <w:right w:val="none" w:sz="0" w:space="0" w:color="auto"/>
      </w:divBdr>
    </w:div>
    <w:div w:id="423191464">
      <w:marLeft w:val="0"/>
      <w:marRight w:val="0"/>
      <w:marTop w:val="0"/>
      <w:marBottom w:val="0"/>
      <w:divBdr>
        <w:top w:val="none" w:sz="0" w:space="0" w:color="auto"/>
        <w:left w:val="none" w:sz="0" w:space="0" w:color="auto"/>
        <w:bottom w:val="none" w:sz="0" w:space="0" w:color="auto"/>
        <w:right w:val="none" w:sz="0" w:space="0" w:color="auto"/>
      </w:divBdr>
    </w:div>
    <w:div w:id="423191465">
      <w:marLeft w:val="0"/>
      <w:marRight w:val="0"/>
      <w:marTop w:val="0"/>
      <w:marBottom w:val="0"/>
      <w:divBdr>
        <w:top w:val="none" w:sz="0" w:space="0" w:color="auto"/>
        <w:left w:val="none" w:sz="0" w:space="0" w:color="auto"/>
        <w:bottom w:val="none" w:sz="0" w:space="0" w:color="auto"/>
        <w:right w:val="none" w:sz="0" w:space="0" w:color="auto"/>
      </w:divBdr>
    </w:div>
    <w:div w:id="423191466">
      <w:marLeft w:val="0"/>
      <w:marRight w:val="0"/>
      <w:marTop w:val="0"/>
      <w:marBottom w:val="0"/>
      <w:divBdr>
        <w:top w:val="none" w:sz="0" w:space="0" w:color="auto"/>
        <w:left w:val="none" w:sz="0" w:space="0" w:color="auto"/>
        <w:bottom w:val="none" w:sz="0" w:space="0" w:color="auto"/>
        <w:right w:val="none" w:sz="0" w:space="0" w:color="auto"/>
      </w:divBdr>
    </w:div>
    <w:div w:id="423191467">
      <w:marLeft w:val="0"/>
      <w:marRight w:val="0"/>
      <w:marTop w:val="0"/>
      <w:marBottom w:val="0"/>
      <w:divBdr>
        <w:top w:val="none" w:sz="0" w:space="0" w:color="auto"/>
        <w:left w:val="none" w:sz="0" w:space="0" w:color="auto"/>
        <w:bottom w:val="none" w:sz="0" w:space="0" w:color="auto"/>
        <w:right w:val="none" w:sz="0" w:space="0" w:color="auto"/>
      </w:divBdr>
    </w:div>
    <w:div w:id="423191468">
      <w:marLeft w:val="0"/>
      <w:marRight w:val="0"/>
      <w:marTop w:val="0"/>
      <w:marBottom w:val="0"/>
      <w:divBdr>
        <w:top w:val="none" w:sz="0" w:space="0" w:color="auto"/>
        <w:left w:val="none" w:sz="0" w:space="0" w:color="auto"/>
        <w:bottom w:val="none" w:sz="0" w:space="0" w:color="auto"/>
        <w:right w:val="none" w:sz="0" w:space="0" w:color="auto"/>
      </w:divBdr>
    </w:div>
    <w:div w:id="423191469">
      <w:marLeft w:val="0"/>
      <w:marRight w:val="0"/>
      <w:marTop w:val="0"/>
      <w:marBottom w:val="0"/>
      <w:divBdr>
        <w:top w:val="none" w:sz="0" w:space="0" w:color="auto"/>
        <w:left w:val="none" w:sz="0" w:space="0" w:color="auto"/>
        <w:bottom w:val="none" w:sz="0" w:space="0" w:color="auto"/>
        <w:right w:val="none" w:sz="0" w:space="0" w:color="auto"/>
      </w:divBdr>
    </w:div>
    <w:div w:id="423191470">
      <w:marLeft w:val="0"/>
      <w:marRight w:val="0"/>
      <w:marTop w:val="0"/>
      <w:marBottom w:val="0"/>
      <w:divBdr>
        <w:top w:val="none" w:sz="0" w:space="0" w:color="auto"/>
        <w:left w:val="none" w:sz="0" w:space="0" w:color="auto"/>
        <w:bottom w:val="none" w:sz="0" w:space="0" w:color="auto"/>
        <w:right w:val="none" w:sz="0" w:space="0" w:color="auto"/>
      </w:divBdr>
    </w:div>
    <w:div w:id="423191471">
      <w:marLeft w:val="0"/>
      <w:marRight w:val="0"/>
      <w:marTop w:val="0"/>
      <w:marBottom w:val="0"/>
      <w:divBdr>
        <w:top w:val="none" w:sz="0" w:space="0" w:color="auto"/>
        <w:left w:val="none" w:sz="0" w:space="0" w:color="auto"/>
        <w:bottom w:val="none" w:sz="0" w:space="0" w:color="auto"/>
        <w:right w:val="none" w:sz="0" w:space="0" w:color="auto"/>
      </w:divBdr>
    </w:div>
    <w:div w:id="423191472">
      <w:marLeft w:val="0"/>
      <w:marRight w:val="0"/>
      <w:marTop w:val="0"/>
      <w:marBottom w:val="0"/>
      <w:divBdr>
        <w:top w:val="none" w:sz="0" w:space="0" w:color="auto"/>
        <w:left w:val="none" w:sz="0" w:space="0" w:color="auto"/>
        <w:bottom w:val="none" w:sz="0" w:space="0" w:color="auto"/>
        <w:right w:val="none" w:sz="0" w:space="0" w:color="auto"/>
      </w:divBdr>
    </w:div>
    <w:div w:id="423191473">
      <w:marLeft w:val="0"/>
      <w:marRight w:val="0"/>
      <w:marTop w:val="0"/>
      <w:marBottom w:val="0"/>
      <w:divBdr>
        <w:top w:val="none" w:sz="0" w:space="0" w:color="auto"/>
        <w:left w:val="none" w:sz="0" w:space="0" w:color="auto"/>
        <w:bottom w:val="none" w:sz="0" w:space="0" w:color="auto"/>
        <w:right w:val="none" w:sz="0" w:space="0" w:color="auto"/>
      </w:divBdr>
    </w:div>
    <w:div w:id="423191474">
      <w:marLeft w:val="0"/>
      <w:marRight w:val="0"/>
      <w:marTop w:val="0"/>
      <w:marBottom w:val="0"/>
      <w:divBdr>
        <w:top w:val="none" w:sz="0" w:space="0" w:color="auto"/>
        <w:left w:val="none" w:sz="0" w:space="0" w:color="auto"/>
        <w:bottom w:val="none" w:sz="0" w:space="0" w:color="auto"/>
        <w:right w:val="none" w:sz="0" w:space="0" w:color="auto"/>
      </w:divBdr>
    </w:div>
    <w:div w:id="423191475">
      <w:marLeft w:val="0"/>
      <w:marRight w:val="0"/>
      <w:marTop w:val="0"/>
      <w:marBottom w:val="0"/>
      <w:divBdr>
        <w:top w:val="none" w:sz="0" w:space="0" w:color="auto"/>
        <w:left w:val="none" w:sz="0" w:space="0" w:color="auto"/>
        <w:bottom w:val="none" w:sz="0" w:space="0" w:color="auto"/>
        <w:right w:val="none" w:sz="0" w:space="0" w:color="auto"/>
      </w:divBdr>
    </w:div>
    <w:div w:id="423191476">
      <w:marLeft w:val="0"/>
      <w:marRight w:val="0"/>
      <w:marTop w:val="0"/>
      <w:marBottom w:val="0"/>
      <w:divBdr>
        <w:top w:val="none" w:sz="0" w:space="0" w:color="auto"/>
        <w:left w:val="none" w:sz="0" w:space="0" w:color="auto"/>
        <w:bottom w:val="none" w:sz="0" w:space="0" w:color="auto"/>
        <w:right w:val="none" w:sz="0" w:space="0" w:color="auto"/>
      </w:divBdr>
    </w:div>
    <w:div w:id="423191477">
      <w:marLeft w:val="0"/>
      <w:marRight w:val="0"/>
      <w:marTop w:val="0"/>
      <w:marBottom w:val="0"/>
      <w:divBdr>
        <w:top w:val="none" w:sz="0" w:space="0" w:color="auto"/>
        <w:left w:val="none" w:sz="0" w:space="0" w:color="auto"/>
        <w:bottom w:val="none" w:sz="0" w:space="0" w:color="auto"/>
        <w:right w:val="none" w:sz="0" w:space="0" w:color="auto"/>
      </w:divBdr>
    </w:div>
    <w:div w:id="423191478">
      <w:marLeft w:val="0"/>
      <w:marRight w:val="0"/>
      <w:marTop w:val="0"/>
      <w:marBottom w:val="0"/>
      <w:divBdr>
        <w:top w:val="none" w:sz="0" w:space="0" w:color="auto"/>
        <w:left w:val="none" w:sz="0" w:space="0" w:color="auto"/>
        <w:bottom w:val="none" w:sz="0" w:space="0" w:color="auto"/>
        <w:right w:val="none" w:sz="0" w:space="0" w:color="auto"/>
      </w:divBdr>
    </w:div>
    <w:div w:id="423191479">
      <w:marLeft w:val="0"/>
      <w:marRight w:val="0"/>
      <w:marTop w:val="0"/>
      <w:marBottom w:val="0"/>
      <w:divBdr>
        <w:top w:val="none" w:sz="0" w:space="0" w:color="auto"/>
        <w:left w:val="none" w:sz="0" w:space="0" w:color="auto"/>
        <w:bottom w:val="none" w:sz="0" w:space="0" w:color="auto"/>
        <w:right w:val="none" w:sz="0" w:space="0" w:color="auto"/>
      </w:divBdr>
    </w:div>
    <w:div w:id="423191480">
      <w:marLeft w:val="0"/>
      <w:marRight w:val="0"/>
      <w:marTop w:val="0"/>
      <w:marBottom w:val="0"/>
      <w:divBdr>
        <w:top w:val="none" w:sz="0" w:space="0" w:color="auto"/>
        <w:left w:val="none" w:sz="0" w:space="0" w:color="auto"/>
        <w:bottom w:val="none" w:sz="0" w:space="0" w:color="auto"/>
        <w:right w:val="none" w:sz="0" w:space="0" w:color="auto"/>
      </w:divBdr>
    </w:div>
    <w:div w:id="423191481">
      <w:marLeft w:val="0"/>
      <w:marRight w:val="0"/>
      <w:marTop w:val="0"/>
      <w:marBottom w:val="0"/>
      <w:divBdr>
        <w:top w:val="none" w:sz="0" w:space="0" w:color="auto"/>
        <w:left w:val="none" w:sz="0" w:space="0" w:color="auto"/>
        <w:bottom w:val="none" w:sz="0" w:space="0" w:color="auto"/>
        <w:right w:val="none" w:sz="0" w:space="0" w:color="auto"/>
      </w:divBdr>
    </w:div>
    <w:div w:id="423191482">
      <w:marLeft w:val="0"/>
      <w:marRight w:val="0"/>
      <w:marTop w:val="0"/>
      <w:marBottom w:val="0"/>
      <w:divBdr>
        <w:top w:val="none" w:sz="0" w:space="0" w:color="auto"/>
        <w:left w:val="none" w:sz="0" w:space="0" w:color="auto"/>
        <w:bottom w:val="none" w:sz="0" w:space="0" w:color="auto"/>
        <w:right w:val="none" w:sz="0" w:space="0" w:color="auto"/>
      </w:divBdr>
    </w:div>
    <w:div w:id="423191483">
      <w:marLeft w:val="0"/>
      <w:marRight w:val="0"/>
      <w:marTop w:val="0"/>
      <w:marBottom w:val="0"/>
      <w:divBdr>
        <w:top w:val="none" w:sz="0" w:space="0" w:color="auto"/>
        <w:left w:val="none" w:sz="0" w:space="0" w:color="auto"/>
        <w:bottom w:val="none" w:sz="0" w:space="0" w:color="auto"/>
        <w:right w:val="none" w:sz="0" w:space="0" w:color="auto"/>
      </w:divBdr>
    </w:div>
    <w:div w:id="423191484">
      <w:marLeft w:val="0"/>
      <w:marRight w:val="0"/>
      <w:marTop w:val="0"/>
      <w:marBottom w:val="0"/>
      <w:divBdr>
        <w:top w:val="none" w:sz="0" w:space="0" w:color="auto"/>
        <w:left w:val="none" w:sz="0" w:space="0" w:color="auto"/>
        <w:bottom w:val="none" w:sz="0" w:space="0" w:color="auto"/>
        <w:right w:val="none" w:sz="0" w:space="0" w:color="auto"/>
      </w:divBdr>
    </w:div>
    <w:div w:id="423191485">
      <w:marLeft w:val="0"/>
      <w:marRight w:val="0"/>
      <w:marTop w:val="0"/>
      <w:marBottom w:val="0"/>
      <w:divBdr>
        <w:top w:val="none" w:sz="0" w:space="0" w:color="auto"/>
        <w:left w:val="none" w:sz="0" w:space="0" w:color="auto"/>
        <w:bottom w:val="none" w:sz="0" w:space="0" w:color="auto"/>
        <w:right w:val="none" w:sz="0" w:space="0" w:color="auto"/>
      </w:divBdr>
    </w:div>
    <w:div w:id="423191486">
      <w:marLeft w:val="0"/>
      <w:marRight w:val="0"/>
      <w:marTop w:val="0"/>
      <w:marBottom w:val="0"/>
      <w:divBdr>
        <w:top w:val="none" w:sz="0" w:space="0" w:color="auto"/>
        <w:left w:val="none" w:sz="0" w:space="0" w:color="auto"/>
        <w:bottom w:val="none" w:sz="0" w:space="0" w:color="auto"/>
        <w:right w:val="none" w:sz="0" w:space="0" w:color="auto"/>
      </w:divBdr>
    </w:div>
    <w:div w:id="423191487">
      <w:marLeft w:val="0"/>
      <w:marRight w:val="0"/>
      <w:marTop w:val="0"/>
      <w:marBottom w:val="0"/>
      <w:divBdr>
        <w:top w:val="none" w:sz="0" w:space="0" w:color="auto"/>
        <w:left w:val="none" w:sz="0" w:space="0" w:color="auto"/>
        <w:bottom w:val="none" w:sz="0" w:space="0" w:color="auto"/>
        <w:right w:val="none" w:sz="0" w:space="0" w:color="auto"/>
      </w:divBdr>
    </w:div>
    <w:div w:id="423191488">
      <w:marLeft w:val="0"/>
      <w:marRight w:val="0"/>
      <w:marTop w:val="0"/>
      <w:marBottom w:val="0"/>
      <w:divBdr>
        <w:top w:val="none" w:sz="0" w:space="0" w:color="auto"/>
        <w:left w:val="none" w:sz="0" w:space="0" w:color="auto"/>
        <w:bottom w:val="none" w:sz="0" w:space="0" w:color="auto"/>
        <w:right w:val="none" w:sz="0" w:space="0" w:color="auto"/>
      </w:divBdr>
    </w:div>
    <w:div w:id="423191489">
      <w:marLeft w:val="0"/>
      <w:marRight w:val="0"/>
      <w:marTop w:val="0"/>
      <w:marBottom w:val="0"/>
      <w:divBdr>
        <w:top w:val="none" w:sz="0" w:space="0" w:color="auto"/>
        <w:left w:val="none" w:sz="0" w:space="0" w:color="auto"/>
        <w:bottom w:val="none" w:sz="0" w:space="0" w:color="auto"/>
        <w:right w:val="none" w:sz="0" w:space="0" w:color="auto"/>
      </w:divBdr>
    </w:div>
    <w:div w:id="423191490">
      <w:marLeft w:val="0"/>
      <w:marRight w:val="0"/>
      <w:marTop w:val="0"/>
      <w:marBottom w:val="0"/>
      <w:divBdr>
        <w:top w:val="none" w:sz="0" w:space="0" w:color="auto"/>
        <w:left w:val="none" w:sz="0" w:space="0" w:color="auto"/>
        <w:bottom w:val="none" w:sz="0" w:space="0" w:color="auto"/>
        <w:right w:val="none" w:sz="0" w:space="0" w:color="auto"/>
      </w:divBdr>
    </w:div>
    <w:div w:id="423191491">
      <w:marLeft w:val="0"/>
      <w:marRight w:val="0"/>
      <w:marTop w:val="0"/>
      <w:marBottom w:val="0"/>
      <w:divBdr>
        <w:top w:val="none" w:sz="0" w:space="0" w:color="auto"/>
        <w:left w:val="none" w:sz="0" w:space="0" w:color="auto"/>
        <w:bottom w:val="none" w:sz="0" w:space="0" w:color="auto"/>
        <w:right w:val="none" w:sz="0" w:space="0" w:color="auto"/>
      </w:divBdr>
    </w:div>
    <w:div w:id="423191492">
      <w:marLeft w:val="0"/>
      <w:marRight w:val="0"/>
      <w:marTop w:val="0"/>
      <w:marBottom w:val="0"/>
      <w:divBdr>
        <w:top w:val="none" w:sz="0" w:space="0" w:color="auto"/>
        <w:left w:val="none" w:sz="0" w:space="0" w:color="auto"/>
        <w:bottom w:val="none" w:sz="0" w:space="0" w:color="auto"/>
        <w:right w:val="none" w:sz="0" w:space="0" w:color="auto"/>
      </w:divBdr>
    </w:div>
    <w:div w:id="423191493">
      <w:marLeft w:val="0"/>
      <w:marRight w:val="0"/>
      <w:marTop w:val="0"/>
      <w:marBottom w:val="0"/>
      <w:divBdr>
        <w:top w:val="none" w:sz="0" w:space="0" w:color="auto"/>
        <w:left w:val="none" w:sz="0" w:space="0" w:color="auto"/>
        <w:bottom w:val="none" w:sz="0" w:space="0" w:color="auto"/>
        <w:right w:val="none" w:sz="0" w:space="0" w:color="auto"/>
      </w:divBdr>
    </w:div>
    <w:div w:id="423191494">
      <w:marLeft w:val="0"/>
      <w:marRight w:val="0"/>
      <w:marTop w:val="0"/>
      <w:marBottom w:val="0"/>
      <w:divBdr>
        <w:top w:val="none" w:sz="0" w:space="0" w:color="auto"/>
        <w:left w:val="none" w:sz="0" w:space="0" w:color="auto"/>
        <w:bottom w:val="none" w:sz="0" w:space="0" w:color="auto"/>
        <w:right w:val="none" w:sz="0" w:space="0" w:color="auto"/>
      </w:divBdr>
    </w:div>
    <w:div w:id="423191495">
      <w:marLeft w:val="0"/>
      <w:marRight w:val="0"/>
      <w:marTop w:val="0"/>
      <w:marBottom w:val="0"/>
      <w:divBdr>
        <w:top w:val="none" w:sz="0" w:space="0" w:color="auto"/>
        <w:left w:val="none" w:sz="0" w:space="0" w:color="auto"/>
        <w:bottom w:val="none" w:sz="0" w:space="0" w:color="auto"/>
        <w:right w:val="none" w:sz="0" w:space="0" w:color="auto"/>
      </w:divBdr>
    </w:div>
    <w:div w:id="423191496">
      <w:marLeft w:val="0"/>
      <w:marRight w:val="0"/>
      <w:marTop w:val="0"/>
      <w:marBottom w:val="0"/>
      <w:divBdr>
        <w:top w:val="none" w:sz="0" w:space="0" w:color="auto"/>
        <w:left w:val="none" w:sz="0" w:space="0" w:color="auto"/>
        <w:bottom w:val="none" w:sz="0" w:space="0" w:color="auto"/>
        <w:right w:val="none" w:sz="0" w:space="0" w:color="auto"/>
      </w:divBdr>
    </w:div>
    <w:div w:id="423191497">
      <w:marLeft w:val="0"/>
      <w:marRight w:val="0"/>
      <w:marTop w:val="0"/>
      <w:marBottom w:val="0"/>
      <w:divBdr>
        <w:top w:val="none" w:sz="0" w:space="0" w:color="auto"/>
        <w:left w:val="none" w:sz="0" w:space="0" w:color="auto"/>
        <w:bottom w:val="none" w:sz="0" w:space="0" w:color="auto"/>
        <w:right w:val="none" w:sz="0" w:space="0" w:color="auto"/>
      </w:divBdr>
    </w:div>
    <w:div w:id="423191498">
      <w:marLeft w:val="0"/>
      <w:marRight w:val="0"/>
      <w:marTop w:val="0"/>
      <w:marBottom w:val="0"/>
      <w:divBdr>
        <w:top w:val="none" w:sz="0" w:space="0" w:color="auto"/>
        <w:left w:val="none" w:sz="0" w:space="0" w:color="auto"/>
        <w:bottom w:val="none" w:sz="0" w:space="0" w:color="auto"/>
        <w:right w:val="none" w:sz="0" w:space="0" w:color="auto"/>
      </w:divBdr>
    </w:div>
    <w:div w:id="423191499">
      <w:marLeft w:val="0"/>
      <w:marRight w:val="0"/>
      <w:marTop w:val="0"/>
      <w:marBottom w:val="0"/>
      <w:divBdr>
        <w:top w:val="none" w:sz="0" w:space="0" w:color="auto"/>
        <w:left w:val="none" w:sz="0" w:space="0" w:color="auto"/>
        <w:bottom w:val="none" w:sz="0" w:space="0" w:color="auto"/>
        <w:right w:val="none" w:sz="0" w:space="0" w:color="auto"/>
      </w:divBdr>
    </w:div>
    <w:div w:id="423191500">
      <w:marLeft w:val="0"/>
      <w:marRight w:val="0"/>
      <w:marTop w:val="0"/>
      <w:marBottom w:val="0"/>
      <w:divBdr>
        <w:top w:val="none" w:sz="0" w:space="0" w:color="auto"/>
        <w:left w:val="none" w:sz="0" w:space="0" w:color="auto"/>
        <w:bottom w:val="none" w:sz="0" w:space="0" w:color="auto"/>
        <w:right w:val="none" w:sz="0" w:space="0" w:color="auto"/>
      </w:divBdr>
    </w:div>
    <w:div w:id="423191501">
      <w:marLeft w:val="0"/>
      <w:marRight w:val="0"/>
      <w:marTop w:val="0"/>
      <w:marBottom w:val="0"/>
      <w:divBdr>
        <w:top w:val="none" w:sz="0" w:space="0" w:color="auto"/>
        <w:left w:val="none" w:sz="0" w:space="0" w:color="auto"/>
        <w:bottom w:val="none" w:sz="0" w:space="0" w:color="auto"/>
        <w:right w:val="none" w:sz="0" w:space="0" w:color="auto"/>
      </w:divBdr>
    </w:div>
    <w:div w:id="423191502">
      <w:marLeft w:val="0"/>
      <w:marRight w:val="0"/>
      <w:marTop w:val="0"/>
      <w:marBottom w:val="0"/>
      <w:divBdr>
        <w:top w:val="none" w:sz="0" w:space="0" w:color="auto"/>
        <w:left w:val="none" w:sz="0" w:space="0" w:color="auto"/>
        <w:bottom w:val="none" w:sz="0" w:space="0" w:color="auto"/>
        <w:right w:val="none" w:sz="0" w:space="0" w:color="auto"/>
      </w:divBdr>
    </w:div>
    <w:div w:id="423191503">
      <w:marLeft w:val="0"/>
      <w:marRight w:val="0"/>
      <w:marTop w:val="0"/>
      <w:marBottom w:val="0"/>
      <w:divBdr>
        <w:top w:val="none" w:sz="0" w:space="0" w:color="auto"/>
        <w:left w:val="none" w:sz="0" w:space="0" w:color="auto"/>
        <w:bottom w:val="none" w:sz="0" w:space="0" w:color="auto"/>
        <w:right w:val="none" w:sz="0" w:space="0" w:color="auto"/>
      </w:divBdr>
    </w:div>
    <w:div w:id="423191504">
      <w:marLeft w:val="0"/>
      <w:marRight w:val="0"/>
      <w:marTop w:val="0"/>
      <w:marBottom w:val="0"/>
      <w:divBdr>
        <w:top w:val="none" w:sz="0" w:space="0" w:color="auto"/>
        <w:left w:val="none" w:sz="0" w:space="0" w:color="auto"/>
        <w:bottom w:val="none" w:sz="0" w:space="0" w:color="auto"/>
        <w:right w:val="none" w:sz="0" w:space="0" w:color="auto"/>
      </w:divBdr>
    </w:div>
    <w:div w:id="423191505">
      <w:marLeft w:val="0"/>
      <w:marRight w:val="0"/>
      <w:marTop w:val="0"/>
      <w:marBottom w:val="0"/>
      <w:divBdr>
        <w:top w:val="none" w:sz="0" w:space="0" w:color="auto"/>
        <w:left w:val="none" w:sz="0" w:space="0" w:color="auto"/>
        <w:bottom w:val="none" w:sz="0" w:space="0" w:color="auto"/>
        <w:right w:val="none" w:sz="0" w:space="0" w:color="auto"/>
      </w:divBdr>
    </w:div>
    <w:div w:id="423191506">
      <w:marLeft w:val="0"/>
      <w:marRight w:val="0"/>
      <w:marTop w:val="0"/>
      <w:marBottom w:val="0"/>
      <w:divBdr>
        <w:top w:val="none" w:sz="0" w:space="0" w:color="auto"/>
        <w:left w:val="none" w:sz="0" w:space="0" w:color="auto"/>
        <w:bottom w:val="none" w:sz="0" w:space="0" w:color="auto"/>
        <w:right w:val="none" w:sz="0" w:space="0" w:color="auto"/>
      </w:divBdr>
    </w:div>
    <w:div w:id="423191507">
      <w:marLeft w:val="0"/>
      <w:marRight w:val="0"/>
      <w:marTop w:val="0"/>
      <w:marBottom w:val="0"/>
      <w:divBdr>
        <w:top w:val="none" w:sz="0" w:space="0" w:color="auto"/>
        <w:left w:val="none" w:sz="0" w:space="0" w:color="auto"/>
        <w:bottom w:val="none" w:sz="0" w:space="0" w:color="auto"/>
        <w:right w:val="none" w:sz="0" w:space="0" w:color="auto"/>
      </w:divBdr>
    </w:div>
    <w:div w:id="536046784">
      <w:bodyDiv w:val="1"/>
      <w:marLeft w:val="0"/>
      <w:marRight w:val="0"/>
      <w:marTop w:val="0"/>
      <w:marBottom w:val="0"/>
      <w:divBdr>
        <w:top w:val="none" w:sz="0" w:space="0" w:color="auto"/>
        <w:left w:val="none" w:sz="0" w:space="0" w:color="auto"/>
        <w:bottom w:val="none" w:sz="0" w:space="0" w:color="auto"/>
        <w:right w:val="none" w:sz="0" w:space="0" w:color="auto"/>
      </w:divBdr>
    </w:div>
    <w:div w:id="623388964">
      <w:bodyDiv w:val="1"/>
      <w:marLeft w:val="0"/>
      <w:marRight w:val="0"/>
      <w:marTop w:val="0"/>
      <w:marBottom w:val="0"/>
      <w:divBdr>
        <w:top w:val="none" w:sz="0" w:space="0" w:color="auto"/>
        <w:left w:val="none" w:sz="0" w:space="0" w:color="auto"/>
        <w:bottom w:val="none" w:sz="0" w:space="0" w:color="auto"/>
        <w:right w:val="none" w:sz="0" w:space="0" w:color="auto"/>
      </w:divBdr>
    </w:div>
    <w:div w:id="749739565">
      <w:bodyDiv w:val="1"/>
      <w:marLeft w:val="0"/>
      <w:marRight w:val="0"/>
      <w:marTop w:val="0"/>
      <w:marBottom w:val="0"/>
      <w:divBdr>
        <w:top w:val="none" w:sz="0" w:space="0" w:color="auto"/>
        <w:left w:val="none" w:sz="0" w:space="0" w:color="auto"/>
        <w:bottom w:val="none" w:sz="0" w:space="0" w:color="auto"/>
        <w:right w:val="none" w:sz="0" w:space="0" w:color="auto"/>
      </w:divBdr>
    </w:div>
    <w:div w:id="787771925">
      <w:bodyDiv w:val="1"/>
      <w:marLeft w:val="0"/>
      <w:marRight w:val="0"/>
      <w:marTop w:val="0"/>
      <w:marBottom w:val="0"/>
      <w:divBdr>
        <w:top w:val="none" w:sz="0" w:space="0" w:color="auto"/>
        <w:left w:val="none" w:sz="0" w:space="0" w:color="auto"/>
        <w:bottom w:val="none" w:sz="0" w:space="0" w:color="auto"/>
        <w:right w:val="none" w:sz="0" w:space="0" w:color="auto"/>
      </w:divBdr>
    </w:div>
    <w:div w:id="1102845279">
      <w:bodyDiv w:val="1"/>
      <w:marLeft w:val="0"/>
      <w:marRight w:val="0"/>
      <w:marTop w:val="0"/>
      <w:marBottom w:val="0"/>
      <w:divBdr>
        <w:top w:val="none" w:sz="0" w:space="0" w:color="auto"/>
        <w:left w:val="none" w:sz="0" w:space="0" w:color="auto"/>
        <w:bottom w:val="none" w:sz="0" w:space="0" w:color="auto"/>
        <w:right w:val="none" w:sz="0" w:space="0" w:color="auto"/>
      </w:divBdr>
    </w:div>
    <w:div w:id="1130827768">
      <w:bodyDiv w:val="1"/>
      <w:marLeft w:val="0"/>
      <w:marRight w:val="0"/>
      <w:marTop w:val="0"/>
      <w:marBottom w:val="0"/>
      <w:divBdr>
        <w:top w:val="none" w:sz="0" w:space="0" w:color="auto"/>
        <w:left w:val="none" w:sz="0" w:space="0" w:color="auto"/>
        <w:bottom w:val="none" w:sz="0" w:space="0" w:color="auto"/>
        <w:right w:val="none" w:sz="0" w:space="0" w:color="auto"/>
      </w:divBdr>
    </w:div>
    <w:div w:id="1508399891">
      <w:bodyDiv w:val="1"/>
      <w:marLeft w:val="0"/>
      <w:marRight w:val="0"/>
      <w:marTop w:val="0"/>
      <w:marBottom w:val="0"/>
      <w:divBdr>
        <w:top w:val="none" w:sz="0" w:space="0" w:color="auto"/>
        <w:left w:val="none" w:sz="0" w:space="0" w:color="auto"/>
        <w:bottom w:val="none" w:sz="0" w:space="0" w:color="auto"/>
        <w:right w:val="none" w:sz="0" w:space="0" w:color="auto"/>
      </w:divBdr>
    </w:div>
    <w:div w:id="1568418158">
      <w:bodyDiv w:val="1"/>
      <w:marLeft w:val="0"/>
      <w:marRight w:val="0"/>
      <w:marTop w:val="0"/>
      <w:marBottom w:val="0"/>
      <w:divBdr>
        <w:top w:val="none" w:sz="0" w:space="0" w:color="auto"/>
        <w:left w:val="none" w:sz="0" w:space="0" w:color="auto"/>
        <w:bottom w:val="none" w:sz="0" w:space="0" w:color="auto"/>
        <w:right w:val="none" w:sz="0" w:space="0" w:color="auto"/>
      </w:divBdr>
    </w:div>
    <w:div w:id="1656254512">
      <w:bodyDiv w:val="1"/>
      <w:marLeft w:val="0"/>
      <w:marRight w:val="0"/>
      <w:marTop w:val="0"/>
      <w:marBottom w:val="0"/>
      <w:divBdr>
        <w:top w:val="none" w:sz="0" w:space="0" w:color="auto"/>
        <w:left w:val="none" w:sz="0" w:space="0" w:color="auto"/>
        <w:bottom w:val="none" w:sz="0" w:space="0" w:color="auto"/>
        <w:right w:val="none" w:sz="0" w:space="0" w:color="auto"/>
      </w:divBdr>
    </w:div>
    <w:div w:id="1834032262">
      <w:bodyDiv w:val="1"/>
      <w:marLeft w:val="0"/>
      <w:marRight w:val="0"/>
      <w:marTop w:val="0"/>
      <w:marBottom w:val="0"/>
      <w:divBdr>
        <w:top w:val="none" w:sz="0" w:space="0" w:color="auto"/>
        <w:left w:val="none" w:sz="0" w:space="0" w:color="auto"/>
        <w:bottom w:val="none" w:sz="0" w:space="0" w:color="auto"/>
        <w:right w:val="none" w:sz="0" w:space="0" w:color="auto"/>
      </w:divBdr>
    </w:div>
    <w:div w:id="2027363816">
      <w:bodyDiv w:val="1"/>
      <w:marLeft w:val="0"/>
      <w:marRight w:val="0"/>
      <w:marTop w:val="0"/>
      <w:marBottom w:val="0"/>
      <w:divBdr>
        <w:top w:val="none" w:sz="0" w:space="0" w:color="auto"/>
        <w:left w:val="none" w:sz="0" w:space="0" w:color="auto"/>
        <w:bottom w:val="none" w:sz="0" w:space="0" w:color="auto"/>
        <w:right w:val="none" w:sz="0" w:space="0" w:color="auto"/>
      </w:divBdr>
    </w:div>
    <w:div w:id="2090887554">
      <w:bodyDiv w:val="1"/>
      <w:marLeft w:val="0"/>
      <w:marRight w:val="0"/>
      <w:marTop w:val="0"/>
      <w:marBottom w:val="0"/>
      <w:divBdr>
        <w:top w:val="none" w:sz="0" w:space="0" w:color="auto"/>
        <w:left w:val="none" w:sz="0" w:space="0" w:color="auto"/>
        <w:bottom w:val="none" w:sz="0" w:space="0" w:color="auto"/>
        <w:right w:val="none" w:sz="0" w:space="0" w:color="auto"/>
      </w:divBdr>
    </w:div>
    <w:div w:id="21248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2887B-40B6-417B-86EC-3897E6D5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863</Words>
  <Characters>5594</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vector>
  </TitlesOfParts>
  <Company>CH</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Justyna Kleina-Daszkiewicz</cp:lastModifiedBy>
  <cp:revision>8</cp:revision>
  <cp:lastPrinted>2018-08-24T11:57:00Z</cp:lastPrinted>
  <dcterms:created xsi:type="dcterms:W3CDTF">2021-07-15T07:36:00Z</dcterms:created>
  <dcterms:modified xsi:type="dcterms:W3CDTF">2025-02-19T07:48:00Z</dcterms:modified>
</cp:coreProperties>
</file>